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header46.xml" ContentType="application/vnd.openxmlformats-officedocument.wordprocessingml.header+xml"/>
  <Override PartName="/word/header47.xml" ContentType="application/vnd.openxmlformats-officedocument.wordprocessingml.header+xml"/>
  <Override PartName="/word/header48.xml" ContentType="application/vnd.openxmlformats-officedocument.wordprocessingml.header+xml"/>
  <Override PartName="/word/header49.xml" ContentType="application/vnd.openxmlformats-officedocument.wordprocessingml.header+xml"/>
  <Override PartName="/word/header50.xml" ContentType="application/vnd.openxmlformats-officedocument.wordprocessingml.header+xml"/>
  <Override PartName="/word/header5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From: Agnes Madikile</w:t>
      </w: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8701D9" w:rsidRPr="005D5ABD" w:rsidRDefault="008701D9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8701D9" w:rsidRPr="00AE4849" w:rsidRDefault="008701D9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 xml:space="preserve">&lt;&lt; </w:t>
      </w:r>
      <w:r w:rsidRPr="00CA4187">
        <w:rPr>
          <w:rFonts w:asciiTheme="minorHAnsi" w:hAnsiTheme="minorHAnsi"/>
          <w:noProof/>
          <w:sz w:val="22"/>
          <w:szCs w:val="22"/>
        </w:rPr>
        <w:t>April</w:t>
      </w:r>
      <w:r>
        <w:rPr>
          <w:rFonts w:asciiTheme="minorHAnsi" w:hAnsiTheme="minorHAnsi"/>
          <w:sz w:val="22"/>
          <w:szCs w:val="22"/>
        </w:rPr>
        <w:t>&gt;&gt; &lt;&lt;</w:t>
      </w:r>
      <w:r w:rsidRPr="00CA4187">
        <w:rPr>
          <w:rFonts w:asciiTheme="minorHAnsi" w:hAnsiTheme="minorHAnsi"/>
          <w:noProof/>
          <w:sz w:val="22"/>
          <w:szCs w:val="22"/>
        </w:rPr>
        <w:t>Bennett</w:t>
      </w:r>
      <w:r>
        <w:rPr>
          <w:rFonts w:asciiTheme="minorHAnsi" w:hAnsiTheme="minorHAnsi"/>
          <w:sz w:val="22"/>
          <w:szCs w:val="22"/>
        </w:rPr>
        <w:t xml:space="preserve"> &gt;&gt;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&lt;&lt;Date of Speech&gt;&gt;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8701D9" w:rsidRPr="005D5ABD" w:rsidRDefault="008701D9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8701D9" w:rsidRPr="005D5ABD" w:rsidRDefault="008701D9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8701D9" w:rsidRDefault="008701D9" w:rsidP="00FD5F91">
      <w:pPr>
        <w:pStyle w:val="Signature"/>
        <w:rPr>
          <w:rFonts w:asciiTheme="minorHAnsi" w:hAnsiTheme="minorHAnsi"/>
          <w:sz w:val="22"/>
          <w:szCs w:val="22"/>
        </w:rPr>
        <w:sectPr w:rsidR="008701D9" w:rsidSect="008701D9">
          <w:headerReference w:type="default" r:id="rId7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8701D9" w:rsidRPr="005D5ABD" w:rsidRDefault="008701D9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8701D9" w:rsidRPr="00AE4849" w:rsidRDefault="008701D9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 xml:space="preserve">&lt;&lt; </w:t>
      </w:r>
      <w:r w:rsidRPr="00CA4187">
        <w:rPr>
          <w:rFonts w:asciiTheme="minorHAnsi" w:hAnsiTheme="minorHAnsi"/>
          <w:noProof/>
          <w:sz w:val="22"/>
          <w:szCs w:val="22"/>
        </w:rPr>
        <w:t>Amena</w:t>
      </w:r>
      <w:r>
        <w:rPr>
          <w:rFonts w:asciiTheme="minorHAnsi" w:hAnsiTheme="minorHAnsi"/>
          <w:sz w:val="22"/>
          <w:szCs w:val="22"/>
        </w:rPr>
        <w:t>&gt;&gt; &lt;&lt;</w:t>
      </w:r>
      <w:r w:rsidRPr="00CA4187">
        <w:rPr>
          <w:rFonts w:asciiTheme="minorHAnsi" w:hAnsiTheme="minorHAnsi"/>
          <w:noProof/>
          <w:sz w:val="22"/>
          <w:szCs w:val="22"/>
        </w:rPr>
        <w:t>Contreras</w:t>
      </w:r>
      <w:r>
        <w:rPr>
          <w:rFonts w:asciiTheme="minorHAnsi" w:hAnsiTheme="minorHAnsi"/>
          <w:sz w:val="22"/>
          <w:szCs w:val="22"/>
        </w:rPr>
        <w:t xml:space="preserve"> &gt;&gt;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&lt;&lt;Date of Speech&gt;&gt;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8701D9" w:rsidRPr="005D5ABD" w:rsidRDefault="008701D9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8701D9" w:rsidRPr="005D5ABD" w:rsidRDefault="008701D9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8701D9" w:rsidRDefault="008701D9" w:rsidP="00FD5F91">
      <w:pPr>
        <w:pStyle w:val="Signature"/>
        <w:rPr>
          <w:rFonts w:asciiTheme="minorHAnsi" w:hAnsiTheme="minorHAnsi"/>
          <w:sz w:val="22"/>
          <w:szCs w:val="22"/>
        </w:rPr>
        <w:sectPr w:rsidR="008701D9" w:rsidSect="008701D9">
          <w:headerReference w:type="default" r:id="rId8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8701D9" w:rsidRPr="005D5ABD" w:rsidRDefault="008701D9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8701D9" w:rsidRPr="00AE4849" w:rsidRDefault="008701D9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 xml:space="preserve">&lt;&lt; </w:t>
      </w:r>
      <w:r w:rsidRPr="00CA4187">
        <w:rPr>
          <w:rFonts w:asciiTheme="minorHAnsi" w:hAnsiTheme="minorHAnsi"/>
          <w:noProof/>
          <w:sz w:val="22"/>
          <w:szCs w:val="22"/>
        </w:rPr>
        <w:t>Steel</w:t>
      </w:r>
      <w:r>
        <w:rPr>
          <w:rFonts w:asciiTheme="minorHAnsi" w:hAnsiTheme="minorHAnsi"/>
          <w:sz w:val="22"/>
          <w:szCs w:val="22"/>
        </w:rPr>
        <w:t>&gt;&gt; &lt;&lt;</w:t>
      </w:r>
      <w:r w:rsidRPr="00CA4187">
        <w:rPr>
          <w:rFonts w:asciiTheme="minorHAnsi" w:hAnsiTheme="minorHAnsi"/>
          <w:noProof/>
          <w:sz w:val="22"/>
          <w:szCs w:val="22"/>
        </w:rPr>
        <w:t>Brown</w:t>
      </w:r>
      <w:r>
        <w:rPr>
          <w:rFonts w:asciiTheme="minorHAnsi" w:hAnsiTheme="minorHAnsi"/>
          <w:sz w:val="22"/>
          <w:szCs w:val="22"/>
        </w:rPr>
        <w:t xml:space="preserve"> &gt;&gt;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&lt;&lt;Date of Speech&gt;&gt;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8701D9" w:rsidRPr="005D5ABD" w:rsidRDefault="008701D9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8701D9" w:rsidRPr="005D5ABD" w:rsidRDefault="008701D9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8701D9" w:rsidRDefault="008701D9" w:rsidP="00FD5F91">
      <w:pPr>
        <w:pStyle w:val="Signature"/>
        <w:rPr>
          <w:rFonts w:asciiTheme="minorHAnsi" w:hAnsiTheme="minorHAnsi"/>
          <w:sz w:val="22"/>
          <w:szCs w:val="22"/>
        </w:rPr>
        <w:sectPr w:rsidR="008701D9" w:rsidSect="008701D9">
          <w:headerReference w:type="default" r:id="rId9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8701D9" w:rsidRPr="005D5ABD" w:rsidRDefault="008701D9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8701D9" w:rsidRPr="00AE4849" w:rsidRDefault="008701D9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 xml:space="preserve">&lt;&lt; </w:t>
      </w:r>
      <w:r w:rsidRPr="00CA4187">
        <w:rPr>
          <w:rFonts w:asciiTheme="minorHAnsi" w:hAnsiTheme="minorHAnsi"/>
          <w:noProof/>
          <w:sz w:val="22"/>
          <w:szCs w:val="22"/>
        </w:rPr>
        <w:t>Leo</w:t>
      </w:r>
      <w:r>
        <w:rPr>
          <w:rFonts w:asciiTheme="minorHAnsi" w:hAnsiTheme="minorHAnsi"/>
          <w:sz w:val="22"/>
          <w:szCs w:val="22"/>
        </w:rPr>
        <w:t>&gt;&gt; &lt;&lt;</w:t>
      </w:r>
      <w:r w:rsidRPr="00CA4187">
        <w:rPr>
          <w:rFonts w:asciiTheme="minorHAnsi" w:hAnsiTheme="minorHAnsi"/>
          <w:noProof/>
          <w:sz w:val="22"/>
          <w:szCs w:val="22"/>
        </w:rPr>
        <w:t>English</w:t>
      </w:r>
      <w:r>
        <w:rPr>
          <w:rFonts w:asciiTheme="minorHAnsi" w:hAnsiTheme="minorHAnsi"/>
          <w:sz w:val="22"/>
          <w:szCs w:val="22"/>
        </w:rPr>
        <w:t xml:space="preserve"> &gt;&gt;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&lt;&lt;Date of Speech&gt;&gt;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8701D9" w:rsidRPr="005D5ABD" w:rsidRDefault="008701D9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8701D9" w:rsidRPr="005D5ABD" w:rsidRDefault="008701D9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8701D9" w:rsidRDefault="008701D9" w:rsidP="00FD5F91">
      <w:pPr>
        <w:pStyle w:val="Signature"/>
        <w:rPr>
          <w:rFonts w:asciiTheme="minorHAnsi" w:hAnsiTheme="minorHAnsi"/>
          <w:sz w:val="22"/>
          <w:szCs w:val="22"/>
        </w:rPr>
        <w:sectPr w:rsidR="008701D9" w:rsidSect="008701D9">
          <w:headerReference w:type="default" r:id="rId10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8701D9" w:rsidRPr="005D5ABD" w:rsidRDefault="008701D9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8701D9" w:rsidRPr="00AE4849" w:rsidRDefault="008701D9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 xml:space="preserve">&lt;&lt; </w:t>
      </w:r>
      <w:r w:rsidRPr="00CA4187">
        <w:rPr>
          <w:rFonts w:asciiTheme="minorHAnsi" w:hAnsiTheme="minorHAnsi"/>
          <w:noProof/>
          <w:sz w:val="22"/>
          <w:szCs w:val="22"/>
        </w:rPr>
        <w:t>Halee</w:t>
      </w:r>
      <w:r>
        <w:rPr>
          <w:rFonts w:asciiTheme="minorHAnsi" w:hAnsiTheme="minorHAnsi"/>
          <w:sz w:val="22"/>
          <w:szCs w:val="22"/>
        </w:rPr>
        <w:t>&gt;&gt; &lt;&lt;</w:t>
      </w:r>
      <w:r w:rsidRPr="00CA4187">
        <w:rPr>
          <w:rFonts w:asciiTheme="minorHAnsi" w:hAnsiTheme="minorHAnsi"/>
          <w:noProof/>
          <w:sz w:val="22"/>
          <w:szCs w:val="22"/>
        </w:rPr>
        <w:t>Fuentes</w:t>
      </w:r>
      <w:r>
        <w:rPr>
          <w:rFonts w:asciiTheme="minorHAnsi" w:hAnsiTheme="minorHAnsi"/>
          <w:sz w:val="22"/>
          <w:szCs w:val="22"/>
        </w:rPr>
        <w:t xml:space="preserve"> &gt;&gt;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&lt;&lt;Date of Speech&gt;&gt;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8701D9" w:rsidRPr="005D5ABD" w:rsidRDefault="008701D9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8701D9" w:rsidRPr="005D5ABD" w:rsidRDefault="008701D9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8701D9" w:rsidRDefault="008701D9" w:rsidP="00FD5F91">
      <w:pPr>
        <w:pStyle w:val="Signature"/>
        <w:rPr>
          <w:rFonts w:asciiTheme="minorHAnsi" w:hAnsiTheme="minorHAnsi"/>
          <w:sz w:val="22"/>
          <w:szCs w:val="22"/>
        </w:rPr>
        <w:sectPr w:rsidR="008701D9" w:rsidSect="008701D9">
          <w:headerReference w:type="default" r:id="rId11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8701D9" w:rsidRPr="005D5ABD" w:rsidRDefault="008701D9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8701D9" w:rsidRPr="00AE4849" w:rsidRDefault="008701D9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 xml:space="preserve">&lt;&lt; </w:t>
      </w:r>
      <w:r w:rsidRPr="00CA4187">
        <w:rPr>
          <w:rFonts w:asciiTheme="minorHAnsi" w:hAnsiTheme="minorHAnsi"/>
          <w:noProof/>
          <w:sz w:val="22"/>
          <w:szCs w:val="22"/>
        </w:rPr>
        <w:t>Allen</w:t>
      </w:r>
      <w:r>
        <w:rPr>
          <w:rFonts w:asciiTheme="minorHAnsi" w:hAnsiTheme="minorHAnsi"/>
          <w:sz w:val="22"/>
          <w:szCs w:val="22"/>
        </w:rPr>
        <w:t>&gt;&gt; &lt;&lt;</w:t>
      </w:r>
      <w:r w:rsidRPr="00CA4187">
        <w:rPr>
          <w:rFonts w:asciiTheme="minorHAnsi" w:hAnsiTheme="minorHAnsi"/>
          <w:noProof/>
          <w:sz w:val="22"/>
          <w:szCs w:val="22"/>
        </w:rPr>
        <w:t>Wells</w:t>
      </w:r>
      <w:r>
        <w:rPr>
          <w:rFonts w:asciiTheme="minorHAnsi" w:hAnsiTheme="minorHAnsi"/>
          <w:sz w:val="22"/>
          <w:szCs w:val="22"/>
        </w:rPr>
        <w:t xml:space="preserve"> &gt;&gt;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&lt;&lt;Date of Speech&gt;&gt;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8701D9" w:rsidRPr="005D5ABD" w:rsidRDefault="008701D9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8701D9" w:rsidRPr="005D5ABD" w:rsidRDefault="008701D9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8701D9" w:rsidRDefault="008701D9" w:rsidP="00FD5F91">
      <w:pPr>
        <w:pStyle w:val="Signature"/>
        <w:rPr>
          <w:rFonts w:asciiTheme="minorHAnsi" w:hAnsiTheme="minorHAnsi"/>
          <w:sz w:val="22"/>
          <w:szCs w:val="22"/>
        </w:rPr>
        <w:sectPr w:rsidR="008701D9" w:rsidSect="008701D9">
          <w:headerReference w:type="default" r:id="rId12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8701D9" w:rsidRPr="005D5ABD" w:rsidRDefault="008701D9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8701D9" w:rsidRPr="00AE4849" w:rsidRDefault="008701D9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 xml:space="preserve">&lt;&lt; </w:t>
      </w:r>
      <w:r w:rsidRPr="00CA4187">
        <w:rPr>
          <w:rFonts w:asciiTheme="minorHAnsi" w:hAnsiTheme="minorHAnsi"/>
          <w:noProof/>
          <w:sz w:val="22"/>
          <w:szCs w:val="22"/>
        </w:rPr>
        <w:t>Cullen</w:t>
      </w:r>
      <w:r>
        <w:rPr>
          <w:rFonts w:asciiTheme="minorHAnsi" w:hAnsiTheme="minorHAnsi"/>
          <w:sz w:val="22"/>
          <w:szCs w:val="22"/>
        </w:rPr>
        <w:t>&gt;&gt; &lt;&lt;</w:t>
      </w:r>
      <w:r w:rsidRPr="00CA4187">
        <w:rPr>
          <w:rFonts w:asciiTheme="minorHAnsi" w:hAnsiTheme="minorHAnsi"/>
          <w:noProof/>
          <w:sz w:val="22"/>
          <w:szCs w:val="22"/>
        </w:rPr>
        <w:t>Burgess</w:t>
      </w:r>
      <w:r>
        <w:rPr>
          <w:rFonts w:asciiTheme="minorHAnsi" w:hAnsiTheme="minorHAnsi"/>
          <w:sz w:val="22"/>
          <w:szCs w:val="22"/>
        </w:rPr>
        <w:t xml:space="preserve"> &gt;&gt;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&lt;&lt;Date of Speech&gt;&gt;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8701D9" w:rsidRPr="005D5ABD" w:rsidRDefault="008701D9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8701D9" w:rsidRPr="005D5ABD" w:rsidRDefault="008701D9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8701D9" w:rsidRDefault="008701D9" w:rsidP="00FD5F91">
      <w:pPr>
        <w:pStyle w:val="Signature"/>
        <w:rPr>
          <w:rFonts w:asciiTheme="minorHAnsi" w:hAnsiTheme="minorHAnsi"/>
          <w:sz w:val="22"/>
          <w:szCs w:val="22"/>
        </w:rPr>
        <w:sectPr w:rsidR="008701D9" w:rsidSect="008701D9">
          <w:headerReference w:type="default" r:id="rId13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8701D9" w:rsidRPr="005D5ABD" w:rsidRDefault="008701D9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8701D9" w:rsidRPr="00AE4849" w:rsidRDefault="008701D9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 xml:space="preserve">&lt;&lt; </w:t>
      </w:r>
      <w:r w:rsidRPr="00CA4187">
        <w:rPr>
          <w:rFonts w:asciiTheme="minorHAnsi" w:hAnsiTheme="minorHAnsi"/>
          <w:noProof/>
          <w:sz w:val="22"/>
          <w:szCs w:val="22"/>
        </w:rPr>
        <w:t>Jemima</w:t>
      </w:r>
      <w:r>
        <w:rPr>
          <w:rFonts w:asciiTheme="minorHAnsi" w:hAnsiTheme="minorHAnsi"/>
          <w:sz w:val="22"/>
          <w:szCs w:val="22"/>
        </w:rPr>
        <w:t>&gt;&gt; &lt;&lt;</w:t>
      </w:r>
      <w:r w:rsidRPr="00CA4187">
        <w:rPr>
          <w:rFonts w:asciiTheme="minorHAnsi" w:hAnsiTheme="minorHAnsi"/>
          <w:noProof/>
          <w:sz w:val="22"/>
          <w:szCs w:val="22"/>
        </w:rPr>
        <w:t>Hughes</w:t>
      </w:r>
      <w:r>
        <w:rPr>
          <w:rFonts w:asciiTheme="minorHAnsi" w:hAnsiTheme="minorHAnsi"/>
          <w:sz w:val="22"/>
          <w:szCs w:val="22"/>
        </w:rPr>
        <w:t xml:space="preserve"> &gt;&gt;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&lt;&lt;Date of Speech&gt;&gt;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8701D9" w:rsidRPr="005D5ABD" w:rsidRDefault="008701D9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8701D9" w:rsidRPr="005D5ABD" w:rsidRDefault="008701D9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8701D9" w:rsidRDefault="008701D9" w:rsidP="00FD5F91">
      <w:pPr>
        <w:pStyle w:val="Signature"/>
        <w:rPr>
          <w:rFonts w:asciiTheme="minorHAnsi" w:hAnsiTheme="minorHAnsi"/>
          <w:sz w:val="22"/>
          <w:szCs w:val="22"/>
        </w:rPr>
        <w:sectPr w:rsidR="008701D9" w:rsidSect="008701D9">
          <w:headerReference w:type="default" r:id="rId14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8701D9" w:rsidRPr="005D5ABD" w:rsidRDefault="008701D9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8701D9" w:rsidRPr="00AE4849" w:rsidRDefault="008701D9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 xml:space="preserve">&lt;&lt; </w:t>
      </w:r>
      <w:r w:rsidRPr="00CA4187">
        <w:rPr>
          <w:rFonts w:asciiTheme="minorHAnsi" w:hAnsiTheme="minorHAnsi"/>
          <w:noProof/>
          <w:sz w:val="22"/>
          <w:szCs w:val="22"/>
        </w:rPr>
        <w:t>Herman</w:t>
      </w:r>
      <w:r>
        <w:rPr>
          <w:rFonts w:asciiTheme="minorHAnsi" w:hAnsiTheme="minorHAnsi"/>
          <w:sz w:val="22"/>
          <w:szCs w:val="22"/>
        </w:rPr>
        <w:t>&gt;&gt; &lt;&lt;</w:t>
      </w:r>
      <w:r w:rsidRPr="00CA4187">
        <w:rPr>
          <w:rFonts w:asciiTheme="minorHAnsi" w:hAnsiTheme="minorHAnsi"/>
          <w:noProof/>
          <w:sz w:val="22"/>
          <w:szCs w:val="22"/>
        </w:rPr>
        <w:t>Potter</w:t>
      </w:r>
      <w:r>
        <w:rPr>
          <w:rFonts w:asciiTheme="minorHAnsi" w:hAnsiTheme="minorHAnsi"/>
          <w:sz w:val="22"/>
          <w:szCs w:val="22"/>
        </w:rPr>
        <w:t xml:space="preserve"> &gt;&gt;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&lt;&lt;Date of Speech&gt;&gt;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8701D9" w:rsidRPr="005D5ABD" w:rsidRDefault="008701D9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8701D9" w:rsidRPr="005D5ABD" w:rsidRDefault="008701D9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8701D9" w:rsidRDefault="008701D9" w:rsidP="00FD5F91">
      <w:pPr>
        <w:pStyle w:val="Signature"/>
        <w:rPr>
          <w:rFonts w:asciiTheme="minorHAnsi" w:hAnsiTheme="minorHAnsi"/>
          <w:sz w:val="22"/>
          <w:szCs w:val="22"/>
        </w:rPr>
        <w:sectPr w:rsidR="008701D9" w:rsidSect="008701D9">
          <w:headerReference w:type="default" r:id="rId15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8701D9" w:rsidRPr="005D5ABD" w:rsidRDefault="008701D9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8701D9" w:rsidRPr="00AE4849" w:rsidRDefault="008701D9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 xml:space="preserve">&lt;&lt; </w:t>
      </w:r>
      <w:r w:rsidRPr="00CA4187">
        <w:rPr>
          <w:rFonts w:asciiTheme="minorHAnsi" w:hAnsiTheme="minorHAnsi"/>
          <w:noProof/>
          <w:sz w:val="22"/>
          <w:szCs w:val="22"/>
        </w:rPr>
        <w:t>Mufutau</w:t>
      </w:r>
      <w:r>
        <w:rPr>
          <w:rFonts w:asciiTheme="minorHAnsi" w:hAnsiTheme="minorHAnsi"/>
          <w:sz w:val="22"/>
          <w:szCs w:val="22"/>
        </w:rPr>
        <w:t>&gt;&gt; &lt;&lt;</w:t>
      </w:r>
      <w:r w:rsidRPr="00CA4187">
        <w:rPr>
          <w:rFonts w:asciiTheme="minorHAnsi" w:hAnsiTheme="minorHAnsi"/>
          <w:noProof/>
          <w:sz w:val="22"/>
          <w:szCs w:val="22"/>
        </w:rPr>
        <w:t>Mcdowell</w:t>
      </w:r>
      <w:r>
        <w:rPr>
          <w:rFonts w:asciiTheme="minorHAnsi" w:hAnsiTheme="minorHAnsi"/>
          <w:sz w:val="22"/>
          <w:szCs w:val="22"/>
        </w:rPr>
        <w:t xml:space="preserve"> &gt;&gt;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&lt;&lt;Date of Speech&gt;&gt;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8701D9" w:rsidRPr="005D5ABD" w:rsidRDefault="008701D9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8701D9" w:rsidRPr="005D5ABD" w:rsidRDefault="008701D9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8701D9" w:rsidRDefault="008701D9" w:rsidP="00FD5F91">
      <w:pPr>
        <w:pStyle w:val="Signature"/>
        <w:rPr>
          <w:rFonts w:asciiTheme="minorHAnsi" w:hAnsiTheme="minorHAnsi"/>
          <w:sz w:val="22"/>
          <w:szCs w:val="22"/>
        </w:rPr>
        <w:sectPr w:rsidR="008701D9" w:rsidSect="008701D9">
          <w:headerReference w:type="default" r:id="rId16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8701D9" w:rsidRPr="005D5ABD" w:rsidRDefault="008701D9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8701D9" w:rsidRPr="00AE4849" w:rsidRDefault="008701D9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 xml:space="preserve">&lt;&lt; </w:t>
      </w:r>
      <w:r w:rsidRPr="00CA4187">
        <w:rPr>
          <w:rFonts w:asciiTheme="minorHAnsi" w:hAnsiTheme="minorHAnsi"/>
          <w:noProof/>
          <w:sz w:val="22"/>
          <w:szCs w:val="22"/>
        </w:rPr>
        <w:t>Hakeem</w:t>
      </w:r>
      <w:r>
        <w:rPr>
          <w:rFonts w:asciiTheme="minorHAnsi" w:hAnsiTheme="minorHAnsi"/>
          <w:sz w:val="22"/>
          <w:szCs w:val="22"/>
        </w:rPr>
        <w:t>&gt;&gt; &lt;&lt;</w:t>
      </w:r>
      <w:r w:rsidRPr="00CA4187">
        <w:rPr>
          <w:rFonts w:asciiTheme="minorHAnsi" w:hAnsiTheme="minorHAnsi"/>
          <w:noProof/>
          <w:sz w:val="22"/>
          <w:szCs w:val="22"/>
        </w:rPr>
        <w:t>Koch</w:t>
      </w:r>
      <w:r>
        <w:rPr>
          <w:rFonts w:asciiTheme="minorHAnsi" w:hAnsiTheme="minorHAnsi"/>
          <w:sz w:val="22"/>
          <w:szCs w:val="22"/>
        </w:rPr>
        <w:t xml:space="preserve"> &gt;&gt;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&lt;&lt;Date of Speech&gt;&gt;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8701D9" w:rsidRPr="005D5ABD" w:rsidRDefault="008701D9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8701D9" w:rsidRPr="005D5ABD" w:rsidRDefault="008701D9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8701D9" w:rsidRDefault="008701D9" w:rsidP="00FD5F91">
      <w:pPr>
        <w:pStyle w:val="Signature"/>
        <w:rPr>
          <w:rFonts w:asciiTheme="minorHAnsi" w:hAnsiTheme="minorHAnsi"/>
          <w:sz w:val="22"/>
          <w:szCs w:val="22"/>
        </w:rPr>
        <w:sectPr w:rsidR="008701D9" w:rsidSect="008701D9">
          <w:headerReference w:type="default" r:id="rId17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8701D9" w:rsidRPr="005D5ABD" w:rsidRDefault="008701D9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8701D9" w:rsidRPr="00AE4849" w:rsidRDefault="008701D9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 xml:space="preserve">&lt;&lt; </w:t>
      </w:r>
      <w:r w:rsidRPr="00CA4187">
        <w:rPr>
          <w:rFonts w:asciiTheme="minorHAnsi" w:hAnsiTheme="minorHAnsi"/>
          <w:noProof/>
          <w:sz w:val="22"/>
          <w:szCs w:val="22"/>
        </w:rPr>
        <w:t>Judith</w:t>
      </w:r>
      <w:r>
        <w:rPr>
          <w:rFonts w:asciiTheme="minorHAnsi" w:hAnsiTheme="minorHAnsi"/>
          <w:sz w:val="22"/>
          <w:szCs w:val="22"/>
        </w:rPr>
        <w:t>&gt;&gt; &lt;&lt;</w:t>
      </w:r>
      <w:r w:rsidRPr="00CA4187">
        <w:rPr>
          <w:rFonts w:asciiTheme="minorHAnsi" w:hAnsiTheme="minorHAnsi"/>
          <w:noProof/>
          <w:sz w:val="22"/>
          <w:szCs w:val="22"/>
        </w:rPr>
        <w:t>Best</w:t>
      </w:r>
      <w:r>
        <w:rPr>
          <w:rFonts w:asciiTheme="minorHAnsi" w:hAnsiTheme="minorHAnsi"/>
          <w:sz w:val="22"/>
          <w:szCs w:val="22"/>
        </w:rPr>
        <w:t xml:space="preserve"> &gt;&gt;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&lt;&lt;Date of Speech&gt;&gt;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8701D9" w:rsidRPr="005D5ABD" w:rsidRDefault="008701D9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8701D9" w:rsidRPr="005D5ABD" w:rsidRDefault="008701D9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8701D9" w:rsidRDefault="008701D9" w:rsidP="00FD5F91">
      <w:pPr>
        <w:pStyle w:val="Signature"/>
        <w:rPr>
          <w:rFonts w:asciiTheme="minorHAnsi" w:hAnsiTheme="minorHAnsi"/>
          <w:sz w:val="22"/>
          <w:szCs w:val="22"/>
        </w:rPr>
        <w:sectPr w:rsidR="008701D9" w:rsidSect="008701D9">
          <w:headerReference w:type="default" r:id="rId18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8701D9" w:rsidRPr="005D5ABD" w:rsidRDefault="008701D9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8701D9" w:rsidRPr="00AE4849" w:rsidRDefault="008701D9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 xml:space="preserve">&lt;&lt; </w:t>
      </w:r>
      <w:r w:rsidRPr="00CA4187">
        <w:rPr>
          <w:rFonts w:asciiTheme="minorHAnsi" w:hAnsiTheme="minorHAnsi"/>
          <w:noProof/>
          <w:sz w:val="22"/>
          <w:szCs w:val="22"/>
        </w:rPr>
        <w:t>Jakeem</w:t>
      </w:r>
      <w:r>
        <w:rPr>
          <w:rFonts w:asciiTheme="minorHAnsi" w:hAnsiTheme="minorHAnsi"/>
          <w:sz w:val="22"/>
          <w:szCs w:val="22"/>
        </w:rPr>
        <w:t>&gt;&gt; &lt;&lt;</w:t>
      </w:r>
      <w:r w:rsidRPr="00CA4187">
        <w:rPr>
          <w:rFonts w:asciiTheme="minorHAnsi" w:hAnsiTheme="minorHAnsi"/>
          <w:noProof/>
          <w:sz w:val="22"/>
          <w:szCs w:val="22"/>
        </w:rPr>
        <w:t>Rivers</w:t>
      </w:r>
      <w:r>
        <w:rPr>
          <w:rFonts w:asciiTheme="minorHAnsi" w:hAnsiTheme="minorHAnsi"/>
          <w:sz w:val="22"/>
          <w:szCs w:val="22"/>
        </w:rPr>
        <w:t xml:space="preserve"> &gt;&gt;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&lt;&lt;Date of Speech&gt;&gt;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8701D9" w:rsidRPr="005D5ABD" w:rsidRDefault="008701D9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8701D9" w:rsidRPr="005D5ABD" w:rsidRDefault="008701D9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8701D9" w:rsidRDefault="008701D9" w:rsidP="00FD5F91">
      <w:pPr>
        <w:pStyle w:val="Signature"/>
        <w:rPr>
          <w:rFonts w:asciiTheme="minorHAnsi" w:hAnsiTheme="minorHAnsi"/>
          <w:sz w:val="22"/>
          <w:szCs w:val="22"/>
        </w:rPr>
        <w:sectPr w:rsidR="008701D9" w:rsidSect="008701D9">
          <w:headerReference w:type="default" r:id="rId19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8701D9" w:rsidRPr="005D5ABD" w:rsidRDefault="008701D9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8701D9" w:rsidRPr="00AE4849" w:rsidRDefault="008701D9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 xml:space="preserve">&lt;&lt; </w:t>
      </w:r>
      <w:r w:rsidRPr="00CA4187">
        <w:rPr>
          <w:rFonts w:asciiTheme="minorHAnsi" w:hAnsiTheme="minorHAnsi"/>
          <w:noProof/>
          <w:sz w:val="22"/>
          <w:szCs w:val="22"/>
        </w:rPr>
        <w:t>Cally</w:t>
      </w:r>
      <w:r>
        <w:rPr>
          <w:rFonts w:asciiTheme="minorHAnsi" w:hAnsiTheme="minorHAnsi"/>
          <w:sz w:val="22"/>
          <w:szCs w:val="22"/>
        </w:rPr>
        <w:t>&gt;&gt; &lt;&lt;</w:t>
      </w:r>
      <w:r w:rsidRPr="00CA4187">
        <w:rPr>
          <w:rFonts w:asciiTheme="minorHAnsi" w:hAnsiTheme="minorHAnsi"/>
          <w:noProof/>
          <w:sz w:val="22"/>
          <w:szCs w:val="22"/>
        </w:rPr>
        <w:t>Hopkins</w:t>
      </w:r>
      <w:r>
        <w:rPr>
          <w:rFonts w:asciiTheme="minorHAnsi" w:hAnsiTheme="minorHAnsi"/>
          <w:sz w:val="22"/>
          <w:szCs w:val="22"/>
        </w:rPr>
        <w:t xml:space="preserve"> &gt;&gt;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&lt;&lt;Date of Speech&gt;&gt;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8701D9" w:rsidRPr="005D5ABD" w:rsidRDefault="008701D9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8701D9" w:rsidRPr="005D5ABD" w:rsidRDefault="008701D9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8701D9" w:rsidRDefault="008701D9" w:rsidP="00FD5F91">
      <w:pPr>
        <w:pStyle w:val="Signature"/>
        <w:rPr>
          <w:rFonts w:asciiTheme="minorHAnsi" w:hAnsiTheme="minorHAnsi"/>
          <w:sz w:val="22"/>
          <w:szCs w:val="22"/>
        </w:rPr>
        <w:sectPr w:rsidR="008701D9" w:rsidSect="008701D9">
          <w:headerReference w:type="default" r:id="rId20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8701D9" w:rsidRPr="005D5ABD" w:rsidRDefault="008701D9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8701D9" w:rsidRPr="00AE4849" w:rsidRDefault="008701D9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 xml:space="preserve">&lt;&lt; </w:t>
      </w:r>
      <w:r w:rsidRPr="00CA4187">
        <w:rPr>
          <w:rFonts w:asciiTheme="minorHAnsi" w:hAnsiTheme="minorHAnsi"/>
          <w:noProof/>
          <w:sz w:val="22"/>
          <w:szCs w:val="22"/>
        </w:rPr>
        <w:t>Stacy</w:t>
      </w:r>
      <w:r>
        <w:rPr>
          <w:rFonts w:asciiTheme="minorHAnsi" w:hAnsiTheme="minorHAnsi"/>
          <w:sz w:val="22"/>
          <w:szCs w:val="22"/>
        </w:rPr>
        <w:t>&gt;&gt; &lt;&lt;</w:t>
      </w:r>
      <w:r w:rsidRPr="00CA4187">
        <w:rPr>
          <w:rFonts w:asciiTheme="minorHAnsi" w:hAnsiTheme="minorHAnsi"/>
          <w:noProof/>
          <w:sz w:val="22"/>
          <w:szCs w:val="22"/>
        </w:rPr>
        <w:t>Gentry</w:t>
      </w:r>
      <w:r>
        <w:rPr>
          <w:rFonts w:asciiTheme="minorHAnsi" w:hAnsiTheme="minorHAnsi"/>
          <w:sz w:val="22"/>
          <w:szCs w:val="22"/>
        </w:rPr>
        <w:t xml:space="preserve"> &gt;&gt;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&lt;&lt;Date of Speech&gt;&gt;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8701D9" w:rsidRPr="005D5ABD" w:rsidRDefault="008701D9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8701D9" w:rsidRPr="005D5ABD" w:rsidRDefault="008701D9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8701D9" w:rsidRDefault="008701D9" w:rsidP="00FD5F91">
      <w:pPr>
        <w:pStyle w:val="Signature"/>
        <w:rPr>
          <w:rFonts w:asciiTheme="minorHAnsi" w:hAnsiTheme="minorHAnsi"/>
          <w:sz w:val="22"/>
          <w:szCs w:val="22"/>
        </w:rPr>
        <w:sectPr w:rsidR="008701D9" w:rsidSect="008701D9">
          <w:headerReference w:type="default" r:id="rId21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8701D9" w:rsidRPr="005D5ABD" w:rsidRDefault="008701D9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8701D9" w:rsidRPr="00AE4849" w:rsidRDefault="008701D9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 xml:space="preserve">&lt;&lt; </w:t>
      </w:r>
      <w:r w:rsidRPr="00CA4187">
        <w:rPr>
          <w:rFonts w:asciiTheme="minorHAnsi" w:hAnsiTheme="minorHAnsi"/>
          <w:noProof/>
          <w:sz w:val="22"/>
          <w:szCs w:val="22"/>
        </w:rPr>
        <w:t>Austin</w:t>
      </w:r>
      <w:r>
        <w:rPr>
          <w:rFonts w:asciiTheme="minorHAnsi" w:hAnsiTheme="minorHAnsi"/>
          <w:sz w:val="22"/>
          <w:szCs w:val="22"/>
        </w:rPr>
        <w:t>&gt;&gt; &lt;&lt;</w:t>
      </w:r>
      <w:r w:rsidRPr="00CA4187">
        <w:rPr>
          <w:rFonts w:asciiTheme="minorHAnsi" w:hAnsiTheme="minorHAnsi"/>
          <w:noProof/>
          <w:sz w:val="22"/>
          <w:szCs w:val="22"/>
        </w:rPr>
        <w:t>Kidd</w:t>
      </w:r>
      <w:r>
        <w:rPr>
          <w:rFonts w:asciiTheme="minorHAnsi" w:hAnsiTheme="minorHAnsi"/>
          <w:sz w:val="22"/>
          <w:szCs w:val="22"/>
        </w:rPr>
        <w:t xml:space="preserve"> &gt;&gt;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&lt;&lt;Date of Speech&gt;&gt;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8701D9" w:rsidRPr="005D5ABD" w:rsidRDefault="008701D9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8701D9" w:rsidRPr="005D5ABD" w:rsidRDefault="008701D9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8701D9" w:rsidRDefault="008701D9" w:rsidP="00FD5F91">
      <w:pPr>
        <w:pStyle w:val="Signature"/>
        <w:rPr>
          <w:rFonts w:asciiTheme="minorHAnsi" w:hAnsiTheme="minorHAnsi"/>
          <w:sz w:val="22"/>
          <w:szCs w:val="22"/>
        </w:rPr>
        <w:sectPr w:rsidR="008701D9" w:rsidSect="008701D9">
          <w:headerReference w:type="default" r:id="rId22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8701D9" w:rsidRPr="005D5ABD" w:rsidRDefault="008701D9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8701D9" w:rsidRPr="00AE4849" w:rsidRDefault="008701D9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 xml:space="preserve">&lt;&lt; </w:t>
      </w:r>
      <w:r w:rsidRPr="00CA4187">
        <w:rPr>
          <w:rFonts w:asciiTheme="minorHAnsi" w:hAnsiTheme="minorHAnsi"/>
          <w:noProof/>
          <w:sz w:val="22"/>
          <w:szCs w:val="22"/>
        </w:rPr>
        <w:t>Hanae</w:t>
      </w:r>
      <w:r>
        <w:rPr>
          <w:rFonts w:asciiTheme="minorHAnsi" w:hAnsiTheme="minorHAnsi"/>
          <w:sz w:val="22"/>
          <w:szCs w:val="22"/>
        </w:rPr>
        <w:t>&gt;&gt; &lt;&lt;</w:t>
      </w:r>
      <w:r w:rsidRPr="00CA4187">
        <w:rPr>
          <w:rFonts w:asciiTheme="minorHAnsi" w:hAnsiTheme="minorHAnsi"/>
          <w:noProof/>
          <w:sz w:val="22"/>
          <w:szCs w:val="22"/>
        </w:rPr>
        <w:t>Jarvis</w:t>
      </w:r>
      <w:r>
        <w:rPr>
          <w:rFonts w:asciiTheme="minorHAnsi" w:hAnsiTheme="minorHAnsi"/>
          <w:sz w:val="22"/>
          <w:szCs w:val="22"/>
        </w:rPr>
        <w:t xml:space="preserve"> &gt;&gt;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&lt;&lt;Date of Speech&gt;&gt;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8701D9" w:rsidRPr="005D5ABD" w:rsidRDefault="008701D9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8701D9" w:rsidRPr="005D5ABD" w:rsidRDefault="008701D9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8701D9" w:rsidRDefault="008701D9" w:rsidP="00FD5F91">
      <w:pPr>
        <w:pStyle w:val="Signature"/>
        <w:rPr>
          <w:rFonts w:asciiTheme="minorHAnsi" w:hAnsiTheme="minorHAnsi"/>
          <w:sz w:val="22"/>
          <w:szCs w:val="22"/>
        </w:rPr>
        <w:sectPr w:rsidR="008701D9" w:rsidSect="008701D9">
          <w:headerReference w:type="default" r:id="rId23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8701D9" w:rsidRPr="005D5ABD" w:rsidRDefault="008701D9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8701D9" w:rsidRPr="00AE4849" w:rsidRDefault="008701D9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 xml:space="preserve">&lt;&lt; </w:t>
      </w:r>
      <w:r w:rsidRPr="00CA4187">
        <w:rPr>
          <w:rFonts w:asciiTheme="minorHAnsi" w:hAnsiTheme="minorHAnsi"/>
          <w:noProof/>
          <w:sz w:val="22"/>
          <w:szCs w:val="22"/>
        </w:rPr>
        <w:t>Ima</w:t>
      </w:r>
      <w:r>
        <w:rPr>
          <w:rFonts w:asciiTheme="minorHAnsi" w:hAnsiTheme="minorHAnsi"/>
          <w:sz w:val="22"/>
          <w:szCs w:val="22"/>
        </w:rPr>
        <w:t>&gt;&gt; &lt;&lt;</w:t>
      </w:r>
      <w:r w:rsidRPr="00CA4187">
        <w:rPr>
          <w:rFonts w:asciiTheme="minorHAnsi" w:hAnsiTheme="minorHAnsi"/>
          <w:noProof/>
          <w:sz w:val="22"/>
          <w:szCs w:val="22"/>
        </w:rPr>
        <w:t>Lloyd</w:t>
      </w:r>
      <w:r>
        <w:rPr>
          <w:rFonts w:asciiTheme="minorHAnsi" w:hAnsiTheme="minorHAnsi"/>
          <w:sz w:val="22"/>
          <w:szCs w:val="22"/>
        </w:rPr>
        <w:t xml:space="preserve"> &gt;&gt;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&lt;&lt;Date of Speech&gt;&gt;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8701D9" w:rsidRPr="005D5ABD" w:rsidRDefault="008701D9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8701D9" w:rsidRPr="005D5ABD" w:rsidRDefault="008701D9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8701D9" w:rsidRDefault="008701D9" w:rsidP="00FD5F91">
      <w:pPr>
        <w:pStyle w:val="Signature"/>
        <w:rPr>
          <w:rFonts w:asciiTheme="minorHAnsi" w:hAnsiTheme="minorHAnsi"/>
          <w:sz w:val="22"/>
          <w:szCs w:val="22"/>
        </w:rPr>
        <w:sectPr w:rsidR="008701D9" w:rsidSect="008701D9">
          <w:headerReference w:type="default" r:id="rId24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8701D9" w:rsidRPr="005D5ABD" w:rsidRDefault="008701D9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8701D9" w:rsidRPr="00AE4849" w:rsidRDefault="008701D9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 xml:space="preserve">&lt;&lt; </w:t>
      </w:r>
      <w:r w:rsidRPr="00CA4187">
        <w:rPr>
          <w:rFonts w:asciiTheme="minorHAnsi" w:hAnsiTheme="minorHAnsi"/>
          <w:noProof/>
          <w:sz w:val="22"/>
          <w:szCs w:val="22"/>
        </w:rPr>
        <w:t>Bertha</w:t>
      </w:r>
      <w:r>
        <w:rPr>
          <w:rFonts w:asciiTheme="minorHAnsi" w:hAnsiTheme="minorHAnsi"/>
          <w:sz w:val="22"/>
          <w:szCs w:val="22"/>
        </w:rPr>
        <w:t>&gt;&gt; &lt;&lt;</w:t>
      </w:r>
      <w:r w:rsidRPr="00CA4187">
        <w:rPr>
          <w:rFonts w:asciiTheme="minorHAnsi" w:hAnsiTheme="minorHAnsi"/>
          <w:noProof/>
          <w:sz w:val="22"/>
          <w:szCs w:val="22"/>
        </w:rPr>
        <w:t>Hood</w:t>
      </w:r>
      <w:r>
        <w:rPr>
          <w:rFonts w:asciiTheme="minorHAnsi" w:hAnsiTheme="minorHAnsi"/>
          <w:sz w:val="22"/>
          <w:szCs w:val="22"/>
        </w:rPr>
        <w:t xml:space="preserve"> &gt;&gt;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&lt;&lt;Date of Speech&gt;&gt;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8701D9" w:rsidRPr="005D5ABD" w:rsidRDefault="008701D9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8701D9" w:rsidRPr="005D5ABD" w:rsidRDefault="008701D9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8701D9" w:rsidRDefault="008701D9" w:rsidP="00FD5F91">
      <w:pPr>
        <w:pStyle w:val="Signature"/>
        <w:rPr>
          <w:rFonts w:asciiTheme="minorHAnsi" w:hAnsiTheme="minorHAnsi"/>
          <w:sz w:val="22"/>
          <w:szCs w:val="22"/>
        </w:rPr>
        <w:sectPr w:rsidR="008701D9" w:rsidSect="008701D9">
          <w:headerReference w:type="default" r:id="rId25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8701D9" w:rsidRPr="005D5ABD" w:rsidRDefault="008701D9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8701D9" w:rsidRPr="00AE4849" w:rsidRDefault="008701D9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 xml:space="preserve">&lt;&lt; </w:t>
      </w:r>
      <w:r w:rsidRPr="00CA4187">
        <w:rPr>
          <w:rFonts w:asciiTheme="minorHAnsi" w:hAnsiTheme="minorHAnsi"/>
          <w:noProof/>
          <w:sz w:val="22"/>
          <w:szCs w:val="22"/>
        </w:rPr>
        <w:t>Tanya</w:t>
      </w:r>
      <w:r>
        <w:rPr>
          <w:rFonts w:asciiTheme="minorHAnsi" w:hAnsiTheme="minorHAnsi"/>
          <w:sz w:val="22"/>
          <w:szCs w:val="22"/>
        </w:rPr>
        <w:t>&gt;&gt; &lt;&lt;</w:t>
      </w:r>
      <w:r w:rsidRPr="00CA4187">
        <w:rPr>
          <w:rFonts w:asciiTheme="minorHAnsi" w:hAnsiTheme="minorHAnsi"/>
          <w:noProof/>
          <w:sz w:val="22"/>
          <w:szCs w:val="22"/>
        </w:rPr>
        <w:t>Moss</w:t>
      </w:r>
      <w:r>
        <w:rPr>
          <w:rFonts w:asciiTheme="minorHAnsi" w:hAnsiTheme="minorHAnsi"/>
          <w:sz w:val="22"/>
          <w:szCs w:val="22"/>
        </w:rPr>
        <w:t xml:space="preserve"> &gt;&gt;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&lt;&lt;Date of Speech&gt;&gt;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8701D9" w:rsidRPr="005D5ABD" w:rsidRDefault="008701D9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8701D9" w:rsidRPr="005D5ABD" w:rsidRDefault="008701D9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8701D9" w:rsidRDefault="008701D9" w:rsidP="00FD5F91">
      <w:pPr>
        <w:pStyle w:val="Signature"/>
        <w:rPr>
          <w:rFonts w:asciiTheme="minorHAnsi" w:hAnsiTheme="minorHAnsi"/>
          <w:sz w:val="22"/>
          <w:szCs w:val="22"/>
        </w:rPr>
        <w:sectPr w:rsidR="008701D9" w:rsidSect="008701D9">
          <w:headerReference w:type="default" r:id="rId26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8701D9" w:rsidRPr="005D5ABD" w:rsidRDefault="008701D9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8701D9" w:rsidRPr="00AE4849" w:rsidRDefault="008701D9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 xml:space="preserve">&lt;&lt; </w:t>
      </w:r>
      <w:r w:rsidRPr="00CA4187">
        <w:rPr>
          <w:rFonts w:asciiTheme="minorHAnsi" w:hAnsiTheme="minorHAnsi"/>
          <w:noProof/>
          <w:sz w:val="22"/>
          <w:szCs w:val="22"/>
        </w:rPr>
        <w:t>Palmer</w:t>
      </w:r>
      <w:r>
        <w:rPr>
          <w:rFonts w:asciiTheme="minorHAnsi" w:hAnsiTheme="minorHAnsi"/>
          <w:sz w:val="22"/>
          <w:szCs w:val="22"/>
        </w:rPr>
        <w:t>&gt;&gt; &lt;&lt;</w:t>
      </w:r>
      <w:r w:rsidRPr="00CA4187">
        <w:rPr>
          <w:rFonts w:asciiTheme="minorHAnsi" w:hAnsiTheme="minorHAnsi"/>
          <w:noProof/>
          <w:sz w:val="22"/>
          <w:szCs w:val="22"/>
        </w:rPr>
        <w:t>Gates</w:t>
      </w:r>
      <w:r>
        <w:rPr>
          <w:rFonts w:asciiTheme="minorHAnsi" w:hAnsiTheme="minorHAnsi"/>
          <w:sz w:val="22"/>
          <w:szCs w:val="22"/>
        </w:rPr>
        <w:t xml:space="preserve"> &gt;&gt;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&lt;&lt;Date of Speech&gt;&gt;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8701D9" w:rsidRPr="005D5ABD" w:rsidRDefault="008701D9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8701D9" w:rsidRPr="005D5ABD" w:rsidRDefault="008701D9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8701D9" w:rsidRDefault="008701D9" w:rsidP="00FD5F91">
      <w:pPr>
        <w:pStyle w:val="Signature"/>
        <w:rPr>
          <w:rFonts w:asciiTheme="minorHAnsi" w:hAnsiTheme="minorHAnsi"/>
          <w:sz w:val="22"/>
          <w:szCs w:val="22"/>
        </w:rPr>
        <w:sectPr w:rsidR="008701D9" w:rsidSect="008701D9">
          <w:headerReference w:type="default" r:id="rId27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8701D9" w:rsidRPr="005D5ABD" w:rsidRDefault="008701D9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8701D9" w:rsidRPr="00AE4849" w:rsidRDefault="008701D9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 xml:space="preserve">&lt;&lt; </w:t>
      </w:r>
      <w:r w:rsidRPr="00CA4187">
        <w:rPr>
          <w:rFonts w:asciiTheme="minorHAnsi" w:hAnsiTheme="minorHAnsi"/>
          <w:noProof/>
          <w:sz w:val="22"/>
          <w:szCs w:val="22"/>
        </w:rPr>
        <w:t>Eleanor</w:t>
      </w:r>
      <w:r>
        <w:rPr>
          <w:rFonts w:asciiTheme="minorHAnsi" w:hAnsiTheme="minorHAnsi"/>
          <w:sz w:val="22"/>
          <w:szCs w:val="22"/>
        </w:rPr>
        <w:t>&gt;&gt; &lt;&lt;</w:t>
      </w:r>
      <w:r w:rsidRPr="00CA4187">
        <w:rPr>
          <w:rFonts w:asciiTheme="minorHAnsi" w:hAnsiTheme="minorHAnsi"/>
          <w:noProof/>
          <w:sz w:val="22"/>
          <w:szCs w:val="22"/>
        </w:rPr>
        <w:t>Snyder</w:t>
      </w:r>
      <w:r>
        <w:rPr>
          <w:rFonts w:asciiTheme="minorHAnsi" w:hAnsiTheme="minorHAnsi"/>
          <w:sz w:val="22"/>
          <w:szCs w:val="22"/>
        </w:rPr>
        <w:t xml:space="preserve"> &gt;&gt;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&lt;&lt;Date of Speech&gt;&gt;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8701D9" w:rsidRPr="005D5ABD" w:rsidRDefault="008701D9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8701D9" w:rsidRPr="005D5ABD" w:rsidRDefault="008701D9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8701D9" w:rsidRDefault="008701D9" w:rsidP="00FD5F91">
      <w:pPr>
        <w:pStyle w:val="Signature"/>
        <w:rPr>
          <w:rFonts w:asciiTheme="minorHAnsi" w:hAnsiTheme="minorHAnsi"/>
          <w:sz w:val="22"/>
          <w:szCs w:val="22"/>
        </w:rPr>
        <w:sectPr w:rsidR="008701D9" w:rsidSect="008701D9">
          <w:headerReference w:type="default" r:id="rId28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8701D9" w:rsidRPr="005D5ABD" w:rsidRDefault="008701D9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8701D9" w:rsidRPr="00AE4849" w:rsidRDefault="008701D9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 xml:space="preserve">&lt;&lt; </w:t>
      </w:r>
      <w:r w:rsidRPr="00CA4187">
        <w:rPr>
          <w:rFonts w:asciiTheme="minorHAnsi" w:hAnsiTheme="minorHAnsi"/>
          <w:noProof/>
          <w:sz w:val="22"/>
          <w:szCs w:val="22"/>
        </w:rPr>
        <w:t>Illana</w:t>
      </w:r>
      <w:r>
        <w:rPr>
          <w:rFonts w:asciiTheme="minorHAnsi" w:hAnsiTheme="minorHAnsi"/>
          <w:sz w:val="22"/>
          <w:szCs w:val="22"/>
        </w:rPr>
        <w:t>&gt;&gt; &lt;&lt;</w:t>
      </w:r>
      <w:r w:rsidRPr="00CA4187">
        <w:rPr>
          <w:rFonts w:asciiTheme="minorHAnsi" w:hAnsiTheme="minorHAnsi"/>
          <w:noProof/>
          <w:sz w:val="22"/>
          <w:szCs w:val="22"/>
        </w:rPr>
        <w:t>Molina</w:t>
      </w:r>
      <w:r>
        <w:rPr>
          <w:rFonts w:asciiTheme="minorHAnsi" w:hAnsiTheme="minorHAnsi"/>
          <w:sz w:val="22"/>
          <w:szCs w:val="22"/>
        </w:rPr>
        <w:t xml:space="preserve"> &gt;&gt;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&lt;&lt;Date of Speech&gt;&gt;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8701D9" w:rsidRPr="005D5ABD" w:rsidRDefault="008701D9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8701D9" w:rsidRPr="005D5ABD" w:rsidRDefault="008701D9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8701D9" w:rsidRDefault="008701D9" w:rsidP="00FD5F91">
      <w:pPr>
        <w:pStyle w:val="Signature"/>
        <w:rPr>
          <w:rFonts w:asciiTheme="minorHAnsi" w:hAnsiTheme="minorHAnsi"/>
          <w:sz w:val="22"/>
          <w:szCs w:val="22"/>
        </w:rPr>
        <w:sectPr w:rsidR="008701D9" w:rsidSect="008701D9">
          <w:headerReference w:type="default" r:id="rId29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8701D9" w:rsidRPr="005D5ABD" w:rsidRDefault="008701D9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8701D9" w:rsidRPr="00AE4849" w:rsidRDefault="008701D9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 xml:space="preserve">&lt;&lt; </w:t>
      </w:r>
      <w:r w:rsidRPr="00CA4187">
        <w:rPr>
          <w:rFonts w:asciiTheme="minorHAnsi" w:hAnsiTheme="minorHAnsi"/>
          <w:noProof/>
          <w:sz w:val="22"/>
          <w:szCs w:val="22"/>
        </w:rPr>
        <w:t>Justin</w:t>
      </w:r>
      <w:r>
        <w:rPr>
          <w:rFonts w:asciiTheme="minorHAnsi" w:hAnsiTheme="minorHAnsi"/>
          <w:sz w:val="22"/>
          <w:szCs w:val="22"/>
        </w:rPr>
        <w:t>&gt;&gt; &lt;&lt;</w:t>
      </w:r>
      <w:r w:rsidRPr="00CA4187">
        <w:rPr>
          <w:rFonts w:asciiTheme="minorHAnsi" w:hAnsiTheme="minorHAnsi"/>
          <w:noProof/>
          <w:sz w:val="22"/>
          <w:szCs w:val="22"/>
        </w:rPr>
        <w:t>Cross</w:t>
      </w:r>
      <w:r>
        <w:rPr>
          <w:rFonts w:asciiTheme="minorHAnsi" w:hAnsiTheme="minorHAnsi"/>
          <w:sz w:val="22"/>
          <w:szCs w:val="22"/>
        </w:rPr>
        <w:t xml:space="preserve"> &gt;&gt;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&lt;&lt;Date of Speech&gt;&gt;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8701D9" w:rsidRPr="005D5ABD" w:rsidRDefault="008701D9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8701D9" w:rsidRPr="005D5ABD" w:rsidRDefault="008701D9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8701D9" w:rsidRDefault="008701D9" w:rsidP="00FD5F91">
      <w:pPr>
        <w:pStyle w:val="Signature"/>
        <w:rPr>
          <w:rFonts w:asciiTheme="minorHAnsi" w:hAnsiTheme="minorHAnsi"/>
          <w:sz w:val="22"/>
          <w:szCs w:val="22"/>
        </w:rPr>
        <w:sectPr w:rsidR="008701D9" w:rsidSect="008701D9">
          <w:headerReference w:type="default" r:id="rId30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8701D9" w:rsidRPr="005D5ABD" w:rsidRDefault="008701D9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8701D9" w:rsidRPr="00AE4849" w:rsidRDefault="008701D9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 xml:space="preserve">&lt;&lt; </w:t>
      </w:r>
      <w:r w:rsidRPr="00CA4187">
        <w:rPr>
          <w:rFonts w:asciiTheme="minorHAnsi" w:hAnsiTheme="minorHAnsi"/>
          <w:noProof/>
          <w:sz w:val="22"/>
          <w:szCs w:val="22"/>
        </w:rPr>
        <w:t>Baxter</w:t>
      </w:r>
      <w:r>
        <w:rPr>
          <w:rFonts w:asciiTheme="minorHAnsi" w:hAnsiTheme="minorHAnsi"/>
          <w:sz w:val="22"/>
          <w:szCs w:val="22"/>
        </w:rPr>
        <w:t>&gt;&gt; &lt;&lt;</w:t>
      </w:r>
      <w:r w:rsidRPr="00CA4187">
        <w:rPr>
          <w:rFonts w:asciiTheme="minorHAnsi" w:hAnsiTheme="minorHAnsi"/>
          <w:noProof/>
          <w:sz w:val="22"/>
          <w:szCs w:val="22"/>
        </w:rPr>
        <w:t>Garcia</w:t>
      </w:r>
      <w:r>
        <w:rPr>
          <w:rFonts w:asciiTheme="minorHAnsi" w:hAnsiTheme="minorHAnsi"/>
          <w:sz w:val="22"/>
          <w:szCs w:val="22"/>
        </w:rPr>
        <w:t xml:space="preserve"> &gt;&gt;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&lt;&lt;Date of Speech&gt;&gt;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8701D9" w:rsidRPr="005D5ABD" w:rsidRDefault="008701D9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8701D9" w:rsidRPr="005D5ABD" w:rsidRDefault="008701D9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8701D9" w:rsidRDefault="008701D9" w:rsidP="00FD5F91">
      <w:pPr>
        <w:pStyle w:val="Signature"/>
        <w:rPr>
          <w:rFonts w:asciiTheme="minorHAnsi" w:hAnsiTheme="minorHAnsi"/>
          <w:sz w:val="22"/>
          <w:szCs w:val="22"/>
        </w:rPr>
        <w:sectPr w:rsidR="008701D9" w:rsidSect="008701D9">
          <w:headerReference w:type="default" r:id="rId31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8701D9" w:rsidRPr="005D5ABD" w:rsidRDefault="008701D9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8701D9" w:rsidRPr="00AE4849" w:rsidRDefault="008701D9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 xml:space="preserve">&lt;&lt; </w:t>
      </w:r>
      <w:r w:rsidRPr="00CA4187">
        <w:rPr>
          <w:rFonts w:asciiTheme="minorHAnsi" w:hAnsiTheme="minorHAnsi"/>
          <w:noProof/>
          <w:sz w:val="22"/>
          <w:szCs w:val="22"/>
        </w:rPr>
        <w:t>Otto</w:t>
      </w:r>
      <w:r>
        <w:rPr>
          <w:rFonts w:asciiTheme="minorHAnsi" w:hAnsiTheme="minorHAnsi"/>
          <w:sz w:val="22"/>
          <w:szCs w:val="22"/>
        </w:rPr>
        <w:t>&gt;&gt; &lt;&lt;</w:t>
      </w:r>
      <w:r w:rsidRPr="00CA4187">
        <w:rPr>
          <w:rFonts w:asciiTheme="minorHAnsi" w:hAnsiTheme="minorHAnsi"/>
          <w:noProof/>
          <w:sz w:val="22"/>
          <w:szCs w:val="22"/>
        </w:rPr>
        <w:t>Moss</w:t>
      </w:r>
      <w:r>
        <w:rPr>
          <w:rFonts w:asciiTheme="minorHAnsi" w:hAnsiTheme="minorHAnsi"/>
          <w:sz w:val="22"/>
          <w:szCs w:val="22"/>
        </w:rPr>
        <w:t xml:space="preserve"> &gt;&gt;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&lt;&lt;Date of Speech&gt;&gt;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8701D9" w:rsidRPr="005D5ABD" w:rsidRDefault="008701D9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8701D9" w:rsidRPr="005D5ABD" w:rsidRDefault="008701D9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8701D9" w:rsidRDefault="008701D9" w:rsidP="00FD5F91">
      <w:pPr>
        <w:pStyle w:val="Signature"/>
        <w:rPr>
          <w:rFonts w:asciiTheme="minorHAnsi" w:hAnsiTheme="minorHAnsi"/>
          <w:sz w:val="22"/>
          <w:szCs w:val="22"/>
        </w:rPr>
        <w:sectPr w:rsidR="008701D9" w:rsidSect="008701D9">
          <w:headerReference w:type="default" r:id="rId32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8701D9" w:rsidRPr="005D5ABD" w:rsidRDefault="008701D9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8701D9" w:rsidRPr="00AE4849" w:rsidRDefault="008701D9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 xml:space="preserve">&lt;&lt; </w:t>
      </w:r>
      <w:r w:rsidRPr="00CA4187">
        <w:rPr>
          <w:rFonts w:asciiTheme="minorHAnsi" w:hAnsiTheme="minorHAnsi"/>
          <w:noProof/>
          <w:sz w:val="22"/>
          <w:szCs w:val="22"/>
        </w:rPr>
        <w:t>Jelani</w:t>
      </w:r>
      <w:r>
        <w:rPr>
          <w:rFonts w:asciiTheme="minorHAnsi" w:hAnsiTheme="minorHAnsi"/>
          <w:sz w:val="22"/>
          <w:szCs w:val="22"/>
        </w:rPr>
        <w:t>&gt;&gt; &lt;&lt;</w:t>
      </w:r>
      <w:r w:rsidRPr="00CA4187">
        <w:rPr>
          <w:rFonts w:asciiTheme="minorHAnsi" w:hAnsiTheme="minorHAnsi"/>
          <w:noProof/>
          <w:sz w:val="22"/>
          <w:szCs w:val="22"/>
        </w:rPr>
        <w:t>Jacobs</w:t>
      </w:r>
      <w:r>
        <w:rPr>
          <w:rFonts w:asciiTheme="minorHAnsi" w:hAnsiTheme="minorHAnsi"/>
          <w:sz w:val="22"/>
          <w:szCs w:val="22"/>
        </w:rPr>
        <w:t xml:space="preserve"> &gt;&gt;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&lt;&lt;Date of Speech&gt;&gt;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8701D9" w:rsidRPr="005D5ABD" w:rsidRDefault="008701D9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8701D9" w:rsidRPr="005D5ABD" w:rsidRDefault="008701D9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8701D9" w:rsidRDefault="008701D9" w:rsidP="00FD5F91">
      <w:pPr>
        <w:pStyle w:val="Signature"/>
        <w:rPr>
          <w:rFonts w:asciiTheme="minorHAnsi" w:hAnsiTheme="minorHAnsi"/>
          <w:sz w:val="22"/>
          <w:szCs w:val="22"/>
        </w:rPr>
        <w:sectPr w:rsidR="008701D9" w:rsidSect="008701D9">
          <w:headerReference w:type="default" r:id="rId33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8701D9" w:rsidRPr="005D5ABD" w:rsidRDefault="008701D9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8701D9" w:rsidRPr="00AE4849" w:rsidRDefault="008701D9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 xml:space="preserve">&lt;&lt; </w:t>
      </w:r>
      <w:r w:rsidRPr="00CA4187">
        <w:rPr>
          <w:rFonts w:asciiTheme="minorHAnsi" w:hAnsiTheme="minorHAnsi"/>
          <w:noProof/>
          <w:sz w:val="22"/>
          <w:szCs w:val="22"/>
        </w:rPr>
        <w:t>Linda</w:t>
      </w:r>
      <w:r>
        <w:rPr>
          <w:rFonts w:asciiTheme="minorHAnsi" w:hAnsiTheme="minorHAnsi"/>
          <w:sz w:val="22"/>
          <w:szCs w:val="22"/>
        </w:rPr>
        <w:t>&gt;&gt; &lt;&lt;</w:t>
      </w:r>
      <w:r w:rsidRPr="00CA4187">
        <w:rPr>
          <w:rFonts w:asciiTheme="minorHAnsi" w:hAnsiTheme="minorHAnsi"/>
          <w:noProof/>
          <w:sz w:val="22"/>
          <w:szCs w:val="22"/>
        </w:rPr>
        <w:t>Rich</w:t>
      </w:r>
      <w:r>
        <w:rPr>
          <w:rFonts w:asciiTheme="minorHAnsi" w:hAnsiTheme="minorHAnsi"/>
          <w:sz w:val="22"/>
          <w:szCs w:val="22"/>
        </w:rPr>
        <w:t xml:space="preserve"> &gt;&gt;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&lt;&lt;Date of Speech&gt;&gt;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8701D9" w:rsidRPr="005D5ABD" w:rsidRDefault="008701D9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8701D9" w:rsidRPr="005D5ABD" w:rsidRDefault="008701D9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8701D9" w:rsidRDefault="008701D9" w:rsidP="00FD5F91">
      <w:pPr>
        <w:pStyle w:val="Signature"/>
        <w:rPr>
          <w:rFonts w:asciiTheme="minorHAnsi" w:hAnsiTheme="minorHAnsi"/>
          <w:sz w:val="22"/>
          <w:szCs w:val="22"/>
        </w:rPr>
        <w:sectPr w:rsidR="008701D9" w:rsidSect="008701D9">
          <w:headerReference w:type="default" r:id="rId34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8701D9" w:rsidRPr="005D5ABD" w:rsidRDefault="008701D9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8701D9" w:rsidRPr="00AE4849" w:rsidRDefault="008701D9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 xml:space="preserve">&lt;&lt; </w:t>
      </w:r>
      <w:r w:rsidRPr="00CA4187">
        <w:rPr>
          <w:rFonts w:asciiTheme="minorHAnsi" w:hAnsiTheme="minorHAnsi"/>
          <w:noProof/>
          <w:sz w:val="22"/>
          <w:szCs w:val="22"/>
        </w:rPr>
        <w:t>Michelle</w:t>
      </w:r>
      <w:r>
        <w:rPr>
          <w:rFonts w:asciiTheme="minorHAnsi" w:hAnsiTheme="minorHAnsi"/>
          <w:sz w:val="22"/>
          <w:szCs w:val="22"/>
        </w:rPr>
        <w:t>&gt;&gt; &lt;&lt;</w:t>
      </w:r>
      <w:r w:rsidRPr="00CA4187">
        <w:rPr>
          <w:rFonts w:asciiTheme="minorHAnsi" w:hAnsiTheme="minorHAnsi"/>
          <w:noProof/>
          <w:sz w:val="22"/>
          <w:szCs w:val="22"/>
        </w:rPr>
        <w:t>Stokes</w:t>
      </w:r>
      <w:r>
        <w:rPr>
          <w:rFonts w:asciiTheme="minorHAnsi" w:hAnsiTheme="minorHAnsi"/>
          <w:sz w:val="22"/>
          <w:szCs w:val="22"/>
        </w:rPr>
        <w:t xml:space="preserve"> &gt;&gt;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&lt;&lt;Date of Speech&gt;&gt;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8701D9" w:rsidRPr="005D5ABD" w:rsidRDefault="008701D9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8701D9" w:rsidRPr="005D5ABD" w:rsidRDefault="008701D9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8701D9" w:rsidRDefault="008701D9" w:rsidP="00FD5F91">
      <w:pPr>
        <w:pStyle w:val="Signature"/>
        <w:rPr>
          <w:rFonts w:asciiTheme="minorHAnsi" w:hAnsiTheme="minorHAnsi"/>
          <w:sz w:val="22"/>
          <w:szCs w:val="22"/>
        </w:rPr>
        <w:sectPr w:rsidR="008701D9" w:rsidSect="008701D9">
          <w:headerReference w:type="default" r:id="rId35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8701D9" w:rsidRPr="005D5ABD" w:rsidRDefault="008701D9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8701D9" w:rsidRPr="00AE4849" w:rsidRDefault="008701D9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 xml:space="preserve">&lt;&lt; </w:t>
      </w:r>
      <w:r w:rsidRPr="00CA4187">
        <w:rPr>
          <w:rFonts w:asciiTheme="minorHAnsi" w:hAnsiTheme="minorHAnsi"/>
          <w:noProof/>
          <w:sz w:val="22"/>
          <w:szCs w:val="22"/>
        </w:rPr>
        <w:t>Jin</w:t>
      </w:r>
      <w:r>
        <w:rPr>
          <w:rFonts w:asciiTheme="minorHAnsi" w:hAnsiTheme="minorHAnsi"/>
          <w:sz w:val="22"/>
          <w:szCs w:val="22"/>
        </w:rPr>
        <w:t>&gt;&gt; &lt;&lt;</w:t>
      </w:r>
      <w:r w:rsidRPr="00CA4187">
        <w:rPr>
          <w:rFonts w:asciiTheme="minorHAnsi" w:hAnsiTheme="minorHAnsi"/>
          <w:noProof/>
          <w:sz w:val="22"/>
          <w:szCs w:val="22"/>
        </w:rPr>
        <w:t>Morin</w:t>
      </w:r>
      <w:r>
        <w:rPr>
          <w:rFonts w:asciiTheme="minorHAnsi" w:hAnsiTheme="minorHAnsi"/>
          <w:sz w:val="22"/>
          <w:szCs w:val="22"/>
        </w:rPr>
        <w:t xml:space="preserve"> &gt;&gt;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&lt;&lt;Date of Speech&gt;&gt;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8701D9" w:rsidRPr="005D5ABD" w:rsidRDefault="008701D9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8701D9" w:rsidRPr="005D5ABD" w:rsidRDefault="008701D9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8701D9" w:rsidRDefault="008701D9" w:rsidP="00FD5F91">
      <w:pPr>
        <w:pStyle w:val="Signature"/>
        <w:rPr>
          <w:rFonts w:asciiTheme="minorHAnsi" w:hAnsiTheme="minorHAnsi"/>
          <w:sz w:val="22"/>
          <w:szCs w:val="22"/>
        </w:rPr>
        <w:sectPr w:rsidR="008701D9" w:rsidSect="008701D9">
          <w:headerReference w:type="default" r:id="rId36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8701D9" w:rsidRPr="005D5ABD" w:rsidRDefault="008701D9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8701D9" w:rsidRPr="00AE4849" w:rsidRDefault="008701D9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 xml:space="preserve">&lt;&lt; </w:t>
      </w:r>
      <w:r w:rsidRPr="00CA4187">
        <w:rPr>
          <w:rFonts w:asciiTheme="minorHAnsi" w:hAnsiTheme="minorHAnsi"/>
          <w:noProof/>
          <w:sz w:val="22"/>
          <w:szCs w:val="22"/>
        </w:rPr>
        <w:t>Hayley</w:t>
      </w:r>
      <w:r>
        <w:rPr>
          <w:rFonts w:asciiTheme="minorHAnsi" w:hAnsiTheme="minorHAnsi"/>
          <w:sz w:val="22"/>
          <w:szCs w:val="22"/>
        </w:rPr>
        <w:t>&gt;&gt; &lt;&lt;</w:t>
      </w:r>
      <w:r w:rsidRPr="00CA4187">
        <w:rPr>
          <w:rFonts w:asciiTheme="minorHAnsi" w:hAnsiTheme="minorHAnsi"/>
          <w:noProof/>
          <w:sz w:val="22"/>
          <w:szCs w:val="22"/>
        </w:rPr>
        <w:t>Walsh</w:t>
      </w:r>
      <w:r>
        <w:rPr>
          <w:rFonts w:asciiTheme="minorHAnsi" w:hAnsiTheme="minorHAnsi"/>
          <w:sz w:val="22"/>
          <w:szCs w:val="22"/>
        </w:rPr>
        <w:t xml:space="preserve"> &gt;&gt;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&lt;&lt;Date of Speech&gt;&gt;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8701D9" w:rsidRPr="005D5ABD" w:rsidRDefault="008701D9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8701D9" w:rsidRPr="005D5ABD" w:rsidRDefault="008701D9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8701D9" w:rsidRDefault="008701D9" w:rsidP="00FD5F91">
      <w:pPr>
        <w:pStyle w:val="Signature"/>
        <w:rPr>
          <w:rFonts w:asciiTheme="minorHAnsi" w:hAnsiTheme="minorHAnsi"/>
          <w:sz w:val="22"/>
          <w:szCs w:val="22"/>
        </w:rPr>
        <w:sectPr w:rsidR="008701D9" w:rsidSect="008701D9">
          <w:headerReference w:type="default" r:id="rId37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8701D9" w:rsidRPr="005D5ABD" w:rsidRDefault="008701D9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8701D9" w:rsidRPr="00AE4849" w:rsidRDefault="008701D9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 xml:space="preserve">&lt;&lt; </w:t>
      </w:r>
      <w:r w:rsidRPr="00CA4187">
        <w:rPr>
          <w:rFonts w:asciiTheme="minorHAnsi" w:hAnsiTheme="minorHAnsi"/>
          <w:noProof/>
          <w:sz w:val="22"/>
          <w:szCs w:val="22"/>
        </w:rPr>
        <w:t>Rudyard</w:t>
      </w:r>
      <w:r>
        <w:rPr>
          <w:rFonts w:asciiTheme="minorHAnsi" w:hAnsiTheme="minorHAnsi"/>
          <w:sz w:val="22"/>
          <w:szCs w:val="22"/>
        </w:rPr>
        <w:t>&gt;&gt; &lt;&lt;</w:t>
      </w:r>
      <w:r w:rsidRPr="00CA4187">
        <w:rPr>
          <w:rFonts w:asciiTheme="minorHAnsi" w:hAnsiTheme="minorHAnsi"/>
          <w:noProof/>
          <w:sz w:val="22"/>
          <w:szCs w:val="22"/>
        </w:rPr>
        <w:t>Bolton</w:t>
      </w:r>
      <w:r>
        <w:rPr>
          <w:rFonts w:asciiTheme="minorHAnsi" w:hAnsiTheme="minorHAnsi"/>
          <w:sz w:val="22"/>
          <w:szCs w:val="22"/>
        </w:rPr>
        <w:t xml:space="preserve"> &gt;&gt;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&lt;&lt;Date of Speech&gt;&gt;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8701D9" w:rsidRPr="005D5ABD" w:rsidRDefault="008701D9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8701D9" w:rsidRPr="005D5ABD" w:rsidRDefault="008701D9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8701D9" w:rsidRDefault="008701D9" w:rsidP="00FD5F91">
      <w:pPr>
        <w:pStyle w:val="Signature"/>
        <w:rPr>
          <w:rFonts w:asciiTheme="minorHAnsi" w:hAnsiTheme="minorHAnsi"/>
          <w:sz w:val="22"/>
          <w:szCs w:val="22"/>
        </w:rPr>
        <w:sectPr w:rsidR="008701D9" w:rsidSect="008701D9">
          <w:headerReference w:type="default" r:id="rId38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8701D9" w:rsidRPr="005D5ABD" w:rsidRDefault="008701D9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8701D9" w:rsidRPr="00AE4849" w:rsidRDefault="008701D9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 xml:space="preserve">&lt;&lt; </w:t>
      </w:r>
      <w:r w:rsidRPr="00CA4187">
        <w:rPr>
          <w:rFonts w:asciiTheme="minorHAnsi" w:hAnsiTheme="minorHAnsi"/>
          <w:noProof/>
          <w:sz w:val="22"/>
          <w:szCs w:val="22"/>
        </w:rPr>
        <w:t>Arden</w:t>
      </w:r>
      <w:r>
        <w:rPr>
          <w:rFonts w:asciiTheme="minorHAnsi" w:hAnsiTheme="minorHAnsi"/>
          <w:sz w:val="22"/>
          <w:szCs w:val="22"/>
        </w:rPr>
        <w:t>&gt;&gt; &lt;&lt;</w:t>
      </w:r>
      <w:r w:rsidRPr="00CA4187">
        <w:rPr>
          <w:rFonts w:asciiTheme="minorHAnsi" w:hAnsiTheme="minorHAnsi"/>
          <w:noProof/>
          <w:sz w:val="22"/>
          <w:szCs w:val="22"/>
        </w:rPr>
        <w:t>Kirkland</w:t>
      </w:r>
      <w:r>
        <w:rPr>
          <w:rFonts w:asciiTheme="minorHAnsi" w:hAnsiTheme="minorHAnsi"/>
          <w:sz w:val="22"/>
          <w:szCs w:val="22"/>
        </w:rPr>
        <w:t xml:space="preserve"> &gt;&gt;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&lt;&lt;Date of Speech&gt;&gt;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8701D9" w:rsidRPr="005D5ABD" w:rsidRDefault="008701D9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8701D9" w:rsidRPr="005D5ABD" w:rsidRDefault="008701D9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8701D9" w:rsidRDefault="008701D9" w:rsidP="00FD5F91">
      <w:pPr>
        <w:pStyle w:val="Signature"/>
        <w:rPr>
          <w:rFonts w:asciiTheme="minorHAnsi" w:hAnsiTheme="minorHAnsi"/>
          <w:sz w:val="22"/>
          <w:szCs w:val="22"/>
        </w:rPr>
        <w:sectPr w:rsidR="008701D9" w:rsidSect="008701D9">
          <w:headerReference w:type="default" r:id="rId39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8701D9" w:rsidRPr="005D5ABD" w:rsidRDefault="008701D9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8701D9" w:rsidRPr="00AE4849" w:rsidRDefault="008701D9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 xml:space="preserve">&lt;&lt; </w:t>
      </w:r>
      <w:r w:rsidRPr="00CA4187">
        <w:rPr>
          <w:rFonts w:asciiTheme="minorHAnsi" w:hAnsiTheme="minorHAnsi"/>
          <w:noProof/>
          <w:sz w:val="22"/>
          <w:szCs w:val="22"/>
        </w:rPr>
        <w:t>Ashely</w:t>
      </w:r>
      <w:r>
        <w:rPr>
          <w:rFonts w:asciiTheme="minorHAnsi" w:hAnsiTheme="minorHAnsi"/>
          <w:sz w:val="22"/>
          <w:szCs w:val="22"/>
        </w:rPr>
        <w:t>&gt;&gt; &lt;&lt;</w:t>
      </w:r>
      <w:r w:rsidRPr="00CA4187">
        <w:rPr>
          <w:rFonts w:asciiTheme="minorHAnsi" w:hAnsiTheme="minorHAnsi"/>
          <w:noProof/>
          <w:sz w:val="22"/>
          <w:szCs w:val="22"/>
        </w:rPr>
        <w:t>Gilbert</w:t>
      </w:r>
      <w:r>
        <w:rPr>
          <w:rFonts w:asciiTheme="minorHAnsi" w:hAnsiTheme="minorHAnsi"/>
          <w:sz w:val="22"/>
          <w:szCs w:val="22"/>
        </w:rPr>
        <w:t xml:space="preserve"> &gt;&gt;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&lt;&lt;Date of Speech&gt;&gt;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8701D9" w:rsidRPr="005D5ABD" w:rsidRDefault="008701D9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8701D9" w:rsidRPr="005D5ABD" w:rsidRDefault="008701D9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8701D9" w:rsidRDefault="008701D9" w:rsidP="00FD5F91">
      <w:pPr>
        <w:pStyle w:val="Signature"/>
        <w:rPr>
          <w:rFonts w:asciiTheme="minorHAnsi" w:hAnsiTheme="minorHAnsi"/>
          <w:sz w:val="22"/>
          <w:szCs w:val="22"/>
        </w:rPr>
        <w:sectPr w:rsidR="008701D9" w:rsidSect="008701D9">
          <w:headerReference w:type="default" r:id="rId40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8701D9" w:rsidRPr="005D5ABD" w:rsidRDefault="008701D9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8701D9" w:rsidRPr="00AE4849" w:rsidRDefault="008701D9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 xml:space="preserve">&lt;&lt; </w:t>
      </w:r>
      <w:r w:rsidRPr="00CA4187">
        <w:rPr>
          <w:rFonts w:asciiTheme="minorHAnsi" w:hAnsiTheme="minorHAnsi"/>
          <w:noProof/>
          <w:sz w:val="22"/>
          <w:szCs w:val="22"/>
        </w:rPr>
        <w:t>Aimee</w:t>
      </w:r>
      <w:r>
        <w:rPr>
          <w:rFonts w:asciiTheme="minorHAnsi" w:hAnsiTheme="minorHAnsi"/>
          <w:sz w:val="22"/>
          <w:szCs w:val="22"/>
        </w:rPr>
        <w:t>&gt;&gt; &lt;&lt;</w:t>
      </w:r>
      <w:r w:rsidRPr="00CA4187">
        <w:rPr>
          <w:rFonts w:asciiTheme="minorHAnsi" w:hAnsiTheme="minorHAnsi"/>
          <w:noProof/>
          <w:sz w:val="22"/>
          <w:szCs w:val="22"/>
        </w:rPr>
        <w:t>Webster</w:t>
      </w:r>
      <w:r>
        <w:rPr>
          <w:rFonts w:asciiTheme="minorHAnsi" w:hAnsiTheme="minorHAnsi"/>
          <w:sz w:val="22"/>
          <w:szCs w:val="22"/>
        </w:rPr>
        <w:t xml:space="preserve"> &gt;&gt;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&lt;&lt;Date of Speech&gt;&gt;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8701D9" w:rsidRPr="005D5ABD" w:rsidRDefault="008701D9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8701D9" w:rsidRPr="005D5ABD" w:rsidRDefault="008701D9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8701D9" w:rsidRDefault="008701D9" w:rsidP="00FD5F91">
      <w:pPr>
        <w:pStyle w:val="Signature"/>
        <w:rPr>
          <w:rFonts w:asciiTheme="minorHAnsi" w:hAnsiTheme="minorHAnsi"/>
          <w:sz w:val="22"/>
          <w:szCs w:val="22"/>
        </w:rPr>
        <w:sectPr w:rsidR="008701D9" w:rsidSect="008701D9">
          <w:headerReference w:type="default" r:id="rId41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8701D9" w:rsidRPr="005D5ABD" w:rsidRDefault="008701D9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8701D9" w:rsidRPr="00AE4849" w:rsidRDefault="008701D9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 xml:space="preserve">&lt;&lt; </w:t>
      </w:r>
      <w:r w:rsidRPr="00CA4187">
        <w:rPr>
          <w:rFonts w:asciiTheme="minorHAnsi" w:hAnsiTheme="minorHAnsi"/>
          <w:noProof/>
          <w:sz w:val="22"/>
          <w:szCs w:val="22"/>
        </w:rPr>
        <w:t>Hall</w:t>
      </w:r>
      <w:r>
        <w:rPr>
          <w:rFonts w:asciiTheme="minorHAnsi" w:hAnsiTheme="minorHAnsi"/>
          <w:sz w:val="22"/>
          <w:szCs w:val="22"/>
        </w:rPr>
        <w:t>&gt;&gt; &lt;&lt;</w:t>
      </w:r>
      <w:r w:rsidRPr="00CA4187">
        <w:rPr>
          <w:rFonts w:asciiTheme="minorHAnsi" w:hAnsiTheme="minorHAnsi"/>
          <w:noProof/>
          <w:sz w:val="22"/>
          <w:szCs w:val="22"/>
        </w:rPr>
        <w:t>Fischer</w:t>
      </w:r>
      <w:r>
        <w:rPr>
          <w:rFonts w:asciiTheme="minorHAnsi" w:hAnsiTheme="minorHAnsi"/>
          <w:sz w:val="22"/>
          <w:szCs w:val="22"/>
        </w:rPr>
        <w:t xml:space="preserve"> &gt;&gt;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&lt;&lt;Date of Speech&gt;&gt;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8701D9" w:rsidRPr="005D5ABD" w:rsidRDefault="008701D9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8701D9" w:rsidRPr="005D5ABD" w:rsidRDefault="008701D9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8701D9" w:rsidRDefault="008701D9" w:rsidP="00FD5F91">
      <w:pPr>
        <w:pStyle w:val="Signature"/>
        <w:rPr>
          <w:rFonts w:asciiTheme="minorHAnsi" w:hAnsiTheme="minorHAnsi"/>
          <w:sz w:val="22"/>
          <w:szCs w:val="22"/>
        </w:rPr>
        <w:sectPr w:rsidR="008701D9" w:rsidSect="008701D9">
          <w:headerReference w:type="default" r:id="rId42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8701D9" w:rsidRPr="005D5ABD" w:rsidRDefault="008701D9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8701D9" w:rsidRPr="00AE4849" w:rsidRDefault="008701D9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 xml:space="preserve">&lt;&lt; </w:t>
      </w:r>
      <w:r w:rsidRPr="00CA4187">
        <w:rPr>
          <w:rFonts w:asciiTheme="minorHAnsi" w:hAnsiTheme="minorHAnsi"/>
          <w:noProof/>
          <w:sz w:val="22"/>
          <w:szCs w:val="22"/>
        </w:rPr>
        <w:t>Ryan</w:t>
      </w:r>
      <w:r>
        <w:rPr>
          <w:rFonts w:asciiTheme="minorHAnsi" w:hAnsiTheme="minorHAnsi"/>
          <w:sz w:val="22"/>
          <w:szCs w:val="22"/>
        </w:rPr>
        <w:t>&gt;&gt; &lt;&lt;</w:t>
      </w:r>
      <w:r w:rsidRPr="00CA4187">
        <w:rPr>
          <w:rFonts w:asciiTheme="minorHAnsi" w:hAnsiTheme="minorHAnsi"/>
          <w:noProof/>
          <w:sz w:val="22"/>
          <w:szCs w:val="22"/>
        </w:rPr>
        <w:t>Mcdonald</w:t>
      </w:r>
      <w:r>
        <w:rPr>
          <w:rFonts w:asciiTheme="minorHAnsi" w:hAnsiTheme="minorHAnsi"/>
          <w:sz w:val="22"/>
          <w:szCs w:val="22"/>
        </w:rPr>
        <w:t xml:space="preserve"> &gt;&gt;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&lt;&lt;Date of Speech&gt;&gt;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8701D9" w:rsidRPr="005D5ABD" w:rsidRDefault="008701D9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8701D9" w:rsidRPr="005D5ABD" w:rsidRDefault="008701D9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8701D9" w:rsidRDefault="008701D9" w:rsidP="00FD5F91">
      <w:pPr>
        <w:pStyle w:val="Signature"/>
        <w:rPr>
          <w:rFonts w:asciiTheme="minorHAnsi" w:hAnsiTheme="minorHAnsi"/>
          <w:sz w:val="22"/>
          <w:szCs w:val="22"/>
        </w:rPr>
        <w:sectPr w:rsidR="008701D9" w:rsidSect="008701D9">
          <w:headerReference w:type="default" r:id="rId43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8701D9" w:rsidRPr="005D5ABD" w:rsidRDefault="008701D9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8701D9" w:rsidRPr="00AE4849" w:rsidRDefault="008701D9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 xml:space="preserve">&lt;&lt; </w:t>
      </w:r>
      <w:r w:rsidRPr="00CA4187">
        <w:rPr>
          <w:rFonts w:asciiTheme="minorHAnsi" w:hAnsiTheme="minorHAnsi"/>
          <w:noProof/>
          <w:sz w:val="22"/>
          <w:szCs w:val="22"/>
        </w:rPr>
        <w:t>Lila</w:t>
      </w:r>
      <w:r>
        <w:rPr>
          <w:rFonts w:asciiTheme="minorHAnsi" w:hAnsiTheme="minorHAnsi"/>
          <w:sz w:val="22"/>
          <w:szCs w:val="22"/>
        </w:rPr>
        <w:t>&gt;&gt; &lt;&lt;</w:t>
      </w:r>
      <w:r w:rsidRPr="00CA4187">
        <w:rPr>
          <w:rFonts w:asciiTheme="minorHAnsi" w:hAnsiTheme="minorHAnsi"/>
          <w:noProof/>
          <w:sz w:val="22"/>
          <w:szCs w:val="22"/>
        </w:rPr>
        <w:t>Velasquez</w:t>
      </w:r>
      <w:r>
        <w:rPr>
          <w:rFonts w:asciiTheme="minorHAnsi" w:hAnsiTheme="minorHAnsi"/>
          <w:sz w:val="22"/>
          <w:szCs w:val="22"/>
        </w:rPr>
        <w:t xml:space="preserve"> &gt;&gt;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&lt;&lt;Date of Speech&gt;&gt;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8701D9" w:rsidRPr="005D5ABD" w:rsidRDefault="008701D9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8701D9" w:rsidRPr="005D5ABD" w:rsidRDefault="008701D9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8701D9" w:rsidRDefault="008701D9" w:rsidP="00FD5F91">
      <w:pPr>
        <w:pStyle w:val="Signature"/>
        <w:rPr>
          <w:rFonts w:asciiTheme="minorHAnsi" w:hAnsiTheme="minorHAnsi"/>
          <w:sz w:val="22"/>
          <w:szCs w:val="22"/>
        </w:rPr>
        <w:sectPr w:rsidR="008701D9" w:rsidSect="008701D9">
          <w:headerReference w:type="default" r:id="rId44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8701D9" w:rsidRPr="005D5ABD" w:rsidRDefault="008701D9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8701D9" w:rsidRPr="00AE4849" w:rsidRDefault="008701D9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 xml:space="preserve">&lt;&lt; </w:t>
      </w:r>
      <w:r w:rsidRPr="00CA4187">
        <w:rPr>
          <w:rFonts w:asciiTheme="minorHAnsi" w:hAnsiTheme="minorHAnsi"/>
          <w:noProof/>
          <w:sz w:val="22"/>
          <w:szCs w:val="22"/>
        </w:rPr>
        <w:t>Paul</w:t>
      </w:r>
      <w:r>
        <w:rPr>
          <w:rFonts w:asciiTheme="minorHAnsi" w:hAnsiTheme="minorHAnsi"/>
          <w:sz w:val="22"/>
          <w:szCs w:val="22"/>
        </w:rPr>
        <w:t>&gt;&gt; &lt;&lt;</w:t>
      </w:r>
      <w:r w:rsidRPr="00CA4187">
        <w:rPr>
          <w:rFonts w:asciiTheme="minorHAnsi" w:hAnsiTheme="minorHAnsi"/>
          <w:noProof/>
          <w:sz w:val="22"/>
          <w:szCs w:val="22"/>
        </w:rPr>
        <w:t>Hawkins</w:t>
      </w:r>
      <w:r>
        <w:rPr>
          <w:rFonts w:asciiTheme="minorHAnsi" w:hAnsiTheme="minorHAnsi"/>
          <w:sz w:val="22"/>
          <w:szCs w:val="22"/>
        </w:rPr>
        <w:t xml:space="preserve"> &gt;&gt;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&lt;&lt;Date of Speech&gt;&gt;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8701D9" w:rsidRPr="005D5ABD" w:rsidRDefault="008701D9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8701D9" w:rsidRPr="005D5ABD" w:rsidRDefault="008701D9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8701D9" w:rsidRDefault="008701D9" w:rsidP="00FD5F91">
      <w:pPr>
        <w:pStyle w:val="Signature"/>
        <w:rPr>
          <w:rFonts w:asciiTheme="minorHAnsi" w:hAnsiTheme="minorHAnsi"/>
          <w:sz w:val="22"/>
          <w:szCs w:val="22"/>
        </w:rPr>
        <w:sectPr w:rsidR="008701D9" w:rsidSect="008701D9">
          <w:headerReference w:type="default" r:id="rId45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8701D9" w:rsidRPr="005D5ABD" w:rsidRDefault="008701D9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8701D9" w:rsidRPr="00AE4849" w:rsidRDefault="008701D9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 xml:space="preserve">&lt;&lt; </w:t>
      </w:r>
      <w:r w:rsidRPr="00CA4187">
        <w:rPr>
          <w:rFonts w:asciiTheme="minorHAnsi" w:hAnsiTheme="minorHAnsi"/>
          <w:noProof/>
          <w:sz w:val="22"/>
          <w:szCs w:val="22"/>
        </w:rPr>
        <w:t>Lars</w:t>
      </w:r>
      <w:r>
        <w:rPr>
          <w:rFonts w:asciiTheme="minorHAnsi" w:hAnsiTheme="minorHAnsi"/>
          <w:sz w:val="22"/>
          <w:szCs w:val="22"/>
        </w:rPr>
        <w:t>&gt;&gt; &lt;&lt;</w:t>
      </w:r>
      <w:r w:rsidRPr="00CA4187">
        <w:rPr>
          <w:rFonts w:asciiTheme="minorHAnsi" w:hAnsiTheme="minorHAnsi"/>
          <w:noProof/>
          <w:sz w:val="22"/>
          <w:szCs w:val="22"/>
        </w:rPr>
        <w:t>Mclean</w:t>
      </w:r>
      <w:r>
        <w:rPr>
          <w:rFonts w:asciiTheme="minorHAnsi" w:hAnsiTheme="minorHAnsi"/>
          <w:sz w:val="22"/>
          <w:szCs w:val="22"/>
        </w:rPr>
        <w:t xml:space="preserve"> &gt;&gt;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&lt;&lt;Date of Speech&gt;&gt;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8701D9" w:rsidRPr="005D5ABD" w:rsidRDefault="008701D9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8701D9" w:rsidRPr="005D5ABD" w:rsidRDefault="008701D9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8701D9" w:rsidRDefault="008701D9" w:rsidP="00FD5F91">
      <w:pPr>
        <w:pStyle w:val="Signature"/>
        <w:rPr>
          <w:rFonts w:asciiTheme="minorHAnsi" w:hAnsiTheme="minorHAnsi"/>
          <w:sz w:val="22"/>
          <w:szCs w:val="22"/>
        </w:rPr>
        <w:sectPr w:rsidR="008701D9" w:rsidSect="008701D9">
          <w:headerReference w:type="default" r:id="rId46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8701D9" w:rsidRPr="005D5ABD" w:rsidRDefault="008701D9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8701D9" w:rsidRPr="00AE4849" w:rsidRDefault="008701D9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 xml:space="preserve">&lt;&lt; </w:t>
      </w:r>
      <w:r w:rsidRPr="00CA4187">
        <w:rPr>
          <w:rFonts w:asciiTheme="minorHAnsi" w:hAnsiTheme="minorHAnsi"/>
          <w:noProof/>
          <w:sz w:val="22"/>
          <w:szCs w:val="22"/>
        </w:rPr>
        <w:t>Samson</w:t>
      </w:r>
      <w:r>
        <w:rPr>
          <w:rFonts w:asciiTheme="minorHAnsi" w:hAnsiTheme="minorHAnsi"/>
          <w:sz w:val="22"/>
          <w:szCs w:val="22"/>
        </w:rPr>
        <w:t>&gt;&gt; &lt;&lt;</w:t>
      </w:r>
      <w:r w:rsidRPr="00CA4187">
        <w:rPr>
          <w:rFonts w:asciiTheme="minorHAnsi" w:hAnsiTheme="minorHAnsi"/>
          <w:noProof/>
          <w:sz w:val="22"/>
          <w:szCs w:val="22"/>
        </w:rPr>
        <w:t>Prince</w:t>
      </w:r>
      <w:r>
        <w:rPr>
          <w:rFonts w:asciiTheme="minorHAnsi" w:hAnsiTheme="minorHAnsi"/>
          <w:sz w:val="22"/>
          <w:szCs w:val="22"/>
        </w:rPr>
        <w:t xml:space="preserve"> &gt;&gt;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&lt;&lt;Date of Speech&gt;&gt;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8701D9" w:rsidRPr="005D5ABD" w:rsidRDefault="008701D9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8701D9" w:rsidRPr="005D5ABD" w:rsidRDefault="008701D9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8701D9" w:rsidRDefault="008701D9" w:rsidP="00FD5F91">
      <w:pPr>
        <w:pStyle w:val="Signature"/>
        <w:rPr>
          <w:rFonts w:asciiTheme="minorHAnsi" w:hAnsiTheme="minorHAnsi"/>
          <w:sz w:val="22"/>
          <w:szCs w:val="22"/>
        </w:rPr>
        <w:sectPr w:rsidR="008701D9" w:rsidSect="008701D9">
          <w:headerReference w:type="default" r:id="rId47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8701D9" w:rsidRPr="005D5ABD" w:rsidRDefault="008701D9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8701D9" w:rsidRPr="00AE4849" w:rsidRDefault="008701D9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 xml:space="preserve">&lt;&lt; </w:t>
      </w:r>
      <w:r w:rsidRPr="00CA4187">
        <w:rPr>
          <w:rFonts w:asciiTheme="minorHAnsi" w:hAnsiTheme="minorHAnsi"/>
          <w:noProof/>
          <w:sz w:val="22"/>
          <w:szCs w:val="22"/>
        </w:rPr>
        <w:t>Alika</w:t>
      </w:r>
      <w:r>
        <w:rPr>
          <w:rFonts w:asciiTheme="minorHAnsi" w:hAnsiTheme="minorHAnsi"/>
          <w:sz w:val="22"/>
          <w:szCs w:val="22"/>
        </w:rPr>
        <w:t>&gt;&gt; &lt;&lt;</w:t>
      </w:r>
      <w:r w:rsidRPr="00CA4187">
        <w:rPr>
          <w:rFonts w:asciiTheme="minorHAnsi" w:hAnsiTheme="minorHAnsi"/>
          <w:noProof/>
          <w:sz w:val="22"/>
          <w:szCs w:val="22"/>
        </w:rPr>
        <w:t>Barrett</w:t>
      </w:r>
      <w:r>
        <w:rPr>
          <w:rFonts w:asciiTheme="minorHAnsi" w:hAnsiTheme="minorHAnsi"/>
          <w:sz w:val="22"/>
          <w:szCs w:val="22"/>
        </w:rPr>
        <w:t xml:space="preserve"> &gt;&gt;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&lt;&lt;Date of Speech&gt;&gt;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8701D9" w:rsidRPr="005D5ABD" w:rsidRDefault="008701D9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8701D9" w:rsidRPr="005D5ABD" w:rsidRDefault="008701D9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8701D9" w:rsidRDefault="008701D9" w:rsidP="00FD5F91">
      <w:pPr>
        <w:pStyle w:val="Signature"/>
        <w:rPr>
          <w:rFonts w:asciiTheme="minorHAnsi" w:hAnsiTheme="minorHAnsi"/>
          <w:sz w:val="22"/>
          <w:szCs w:val="22"/>
        </w:rPr>
        <w:sectPr w:rsidR="008701D9" w:rsidSect="008701D9">
          <w:headerReference w:type="default" r:id="rId48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8701D9" w:rsidRPr="005D5ABD" w:rsidRDefault="008701D9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8701D9" w:rsidRPr="00AE4849" w:rsidRDefault="008701D9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 xml:space="preserve">&lt;&lt; </w:t>
      </w:r>
      <w:r w:rsidRPr="00CA4187">
        <w:rPr>
          <w:rFonts w:asciiTheme="minorHAnsi" w:hAnsiTheme="minorHAnsi"/>
          <w:noProof/>
          <w:sz w:val="22"/>
          <w:szCs w:val="22"/>
        </w:rPr>
        <w:t>Ulysses</w:t>
      </w:r>
      <w:r>
        <w:rPr>
          <w:rFonts w:asciiTheme="minorHAnsi" w:hAnsiTheme="minorHAnsi"/>
          <w:sz w:val="22"/>
          <w:szCs w:val="22"/>
        </w:rPr>
        <w:t>&gt;&gt; &lt;&lt;</w:t>
      </w:r>
      <w:r w:rsidRPr="00CA4187">
        <w:rPr>
          <w:rFonts w:asciiTheme="minorHAnsi" w:hAnsiTheme="minorHAnsi"/>
          <w:noProof/>
          <w:sz w:val="22"/>
          <w:szCs w:val="22"/>
        </w:rPr>
        <w:t>Becker</w:t>
      </w:r>
      <w:r>
        <w:rPr>
          <w:rFonts w:asciiTheme="minorHAnsi" w:hAnsiTheme="minorHAnsi"/>
          <w:sz w:val="22"/>
          <w:szCs w:val="22"/>
        </w:rPr>
        <w:t xml:space="preserve"> &gt;&gt;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&lt;&lt;Date of Speech&gt;&gt;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8701D9" w:rsidRPr="005D5ABD" w:rsidRDefault="008701D9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8701D9" w:rsidRPr="005D5ABD" w:rsidRDefault="008701D9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8701D9" w:rsidRDefault="008701D9" w:rsidP="00FD5F91">
      <w:pPr>
        <w:pStyle w:val="Signature"/>
        <w:rPr>
          <w:rFonts w:asciiTheme="minorHAnsi" w:hAnsiTheme="minorHAnsi"/>
          <w:sz w:val="22"/>
          <w:szCs w:val="22"/>
        </w:rPr>
        <w:sectPr w:rsidR="008701D9" w:rsidSect="008701D9">
          <w:headerReference w:type="default" r:id="rId49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8701D9" w:rsidRPr="005D5ABD" w:rsidRDefault="008701D9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8701D9" w:rsidRPr="00AE4849" w:rsidRDefault="008701D9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 xml:space="preserve">&lt;&lt; </w:t>
      </w:r>
      <w:r w:rsidRPr="00CA4187">
        <w:rPr>
          <w:rFonts w:asciiTheme="minorHAnsi" w:hAnsiTheme="minorHAnsi"/>
          <w:noProof/>
          <w:sz w:val="22"/>
          <w:szCs w:val="22"/>
        </w:rPr>
        <w:t>September</w:t>
      </w:r>
      <w:r>
        <w:rPr>
          <w:rFonts w:asciiTheme="minorHAnsi" w:hAnsiTheme="minorHAnsi"/>
          <w:sz w:val="22"/>
          <w:szCs w:val="22"/>
        </w:rPr>
        <w:t>&gt;&gt; &lt;&lt;</w:t>
      </w:r>
      <w:r w:rsidRPr="00CA4187">
        <w:rPr>
          <w:rFonts w:asciiTheme="minorHAnsi" w:hAnsiTheme="minorHAnsi"/>
          <w:noProof/>
          <w:sz w:val="22"/>
          <w:szCs w:val="22"/>
        </w:rPr>
        <w:t>Bridges</w:t>
      </w:r>
      <w:r>
        <w:rPr>
          <w:rFonts w:asciiTheme="minorHAnsi" w:hAnsiTheme="minorHAnsi"/>
          <w:sz w:val="22"/>
          <w:szCs w:val="22"/>
        </w:rPr>
        <w:t xml:space="preserve"> &gt;&gt;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&lt;&lt;Date of Speech&gt;&gt;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8701D9" w:rsidRPr="005D5ABD" w:rsidRDefault="008701D9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8701D9" w:rsidRPr="005D5ABD" w:rsidRDefault="008701D9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8701D9" w:rsidRDefault="008701D9" w:rsidP="00FD5F91">
      <w:pPr>
        <w:pStyle w:val="Signature"/>
        <w:rPr>
          <w:rFonts w:asciiTheme="minorHAnsi" w:hAnsiTheme="minorHAnsi"/>
          <w:sz w:val="22"/>
          <w:szCs w:val="22"/>
        </w:rPr>
        <w:sectPr w:rsidR="008701D9" w:rsidSect="008701D9">
          <w:headerReference w:type="default" r:id="rId50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8701D9" w:rsidRPr="005D5ABD" w:rsidRDefault="008701D9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8701D9" w:rsidRPr="00AE4849" w:rsidRDefault="008701D9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 xml:space="preserve">&lt;&lt; </w:t>
      </w:r>
      <w:r w:rsidRPr="00CA4187">
        <w:rPr>
          <w:rFonts w:asciiTheme="minorHAnsi" w:hAnsiTheme="minorHAnsi"/>
          <w:noProof/>
          <w:sz w:val="22"/>
          <w:szCs w:val="22"/>
        </w:rPr>
        <w:t>Kylan</w:t>
      </w:r>
      <w:r>
        <w:rPr>
          <w:rFonts w:asciiTheme="minorHAnsi" w:hAnsiTheme="minorHAnsi"/>
          <w:sz w:val="22"/>
          <w:szCs w:val="22"/>
        </w:rPr>
        <w:t>&gt;&gt; &lt;&lt;</w:t>
      </w:r>
      <w:r w:rsidRPr="00CA4187">
        <w:rPr>
          <w:rFonts w:asciiTheme="minorHAnsi" w:hAnsiTheme="minorHAnsi"/>
          <w:noProof/>
          <w:sz w:val="22"/>
          <w:szCs w:val="22"/>
        </w:rPr>
        <w:t>Maldonado</w:t>
      </w:r>
      <w:r>
        <w:rPr>
          <w:rFonts w:asciiTheme="minorHAnsi" w:hAnsiTheme="minorHAnsi"/>
          <w:sz w:val="22"/>
          <w:szCs w:val="22"/>
        </w:rPr>
        <w:t xml:space="preserve"> &gt;&gt;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&lt;&lt;Date of Speech&gt;&gt;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8701D9" w:rsidRPr="005D5ABD" w:rsidRDefault="008701D9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8701D9" w:rsidRPr="005D5ABD" w:rsidRDefault="008701D9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8701D9" w:rsidRDefault="008701D9" w:rsidP="00FD5F91">
      <w:pPr>
        <w:pStyle w:val="Signature"/>
        <w:rPr>
          <w:rFonts w:asciiTheme="minorHAnsi" w:hAnsiTheme="minorHAnsi"/>
          <w:sz w:val="22"/>
          <w:szCs w:val="22"/>
        </w:rPr>
        <w:sectPr w:rsidR="008701D9" w:rsidSect="008701D9">
          <w:headerReference w:type="default" r:id="rId51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8701D9" w:rsidRPr="005D5ABD" w:rsidRDefault="008701D9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8701D9" w:rsidRPr="00AE4849" w:rsidRDefault="008701D9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 xml:space="preserve">&lt;&lt; </w:t>
      </w:r>
      <w:r w:rsidRPr="00CA4187">
        <w:rPr>
          <w:rFonts w:asciiTheme="minorHAnsi" w:hAnsiTheme="minorHAnsi"/>
          <w:noProof/>
          <w:sz w:val="22"/>
          <w:szCs w:val="22"/>
        </w:rPr>
        <w:t>Signe</w:t>
      </w:r>
      <w:r>
        <w:rPr>
          <w:rFonts w:asciiTheme="minorHAnsi" w:hAnsiTheme="minorHAnsi"/>
          <w:sz w:val="22"/>
          <w:szCs w:val="22"/>
        </w:rPr>
        <w:t>&gt;&gt; &lt;&lt;</w:t>
      </w:r>
      <w:r w:rsidRPr="00CA4187">
        <w:rPr>
          <w:rFonts w:asciiTheme="minorHAnsi" w:hAnsiTheme="minorHAnsi"/>
          <w:noProof/>
          <w:sz w:val="22"/>
          <w:szCs w:val="22"/>
        </w:rPr>
        <w:t>Haney</w:t>
      </w:r>
      <w:r>
        <w:rPr>
          <w:rFonts w:asciiTheme="minorHAnsi" w:hAnsiTheme="minorHAnsi"/>
          <w:sz w:val="22"/>
          <w:szCs w:val="22"/>
        </w:rPr>
        <w:t xml:space="preserve"> &gt;&gt;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&lt;&lt;Date of Speech&gt;&gt;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8701D9" w:rsidRPr="005D5ABD" w:rsidRDefault="008701D9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8701D9" w:rsidRPr="005D5ABD" w:rsidRDefault="008701D9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8701D9" w:rsidRDefault="008701D9" w:rsidP="00FD5F91">
      <w:pPr>
        <w:pStyle w:val="Signature"/>
        <w:rPr>
          <w:rFonts w:asciiTheme="minorHAnsi" w:hAnsiTheme="minorHAnsi"/>
          <w:sz w:val="22"/>
          <w:szCs w:val="22"/>
        </w:rPr>
        <w:sectPr w:rsidR="008701D9" w:rsidSect="008701D9">
          <w:headerReference w:type="default" r:id="rId52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8701D9" w:rsidRPr="005D5ABD" w:rsidRDefault="008701D9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8701D9" w:rsidRPr="00AE4849" w:rsidRDefault="008701D9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 xml:space="preserve">&lt;&lt; </w:t>
      </w:r>
      <w:r w:rsidRPr="00CA4187">
        <w:rPr>
          <w:rFonts w:asciiTheme="minorHAnsi" w:hAnsiTheme="minorHAnsi"/>
          <w:noProof/>
          <w:sz w:val="22"/>
          <w:szCs w:val="22"/>
        </w:rPr>
        <w:t>Raphael</w:t>
      </w:r>
      <w:r>
        <w:rPr>
          <w:rFonts w:asciiTheme="minorHAnsi" w:hAnsiTheme="minorHAnsi"/>
          <w:sz w:val="22"/>
          <w:szCs w:val="22"/>
        </w:rPr>
        <w:t>&gt;&gt; &lt;&lt;</w:t>
      </w:r>
      <w:r w:rsidRPr="00CA4187">
        <w:rPr>
          <w:rFonts w:asciiTheme="minorHAnsi" w:hAnsiTheme="minorHAnsi"/>
          <w:noProof/>
          <w:sz w:val="22"/>
          <w:szCs w:val="22"/>
        </w:rPr>
        <w:t>Durham</w:t>
      </w:r>
      <w:r>
        <w:rPr>
          <w:rFonts w:asciiTheme="minorHAnsi" w:hAnsiTheme="minorHAnsi"/>
          <w:sz w:val="22"/>
          <w:szCs w:val="22"/>
        </w:rPr>
        <w:t xml:space="preserve"> &gt;&gt;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&lt;&lt;Date of Speech&gt;&gt;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8701D9" w:rsidRPr="005D5ABD" w:rsidRDefault="008701D9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8701D9" w:rsidRPr="005D5ABD" w:rsidRDefault="008701D9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8701D9" w:rsidRDefault="008701D9" w:rsidP="00FD5F91">
      <w:pPr>
        <w:pStyle w:val="Signature"/>
        <w:rPr>
          <w:rFonts w:asciiTheme="minorHAnsi" w:hAnsiTheme="minorHAnsi"/>
          <w:sz w:val="22"/>
          <w:szCs w:val="22"/>
        </w:rPr>
        <w:sectPr w:rsidR="008701D9" w:rsidSect="008701D9">
          <w:headerReference w:type="default" r:id="rId53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8701D9" w:rsidRPr="005D5ABD" w:rsidRDefault="008701D9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8701D9" w:rsidRPr="00AE4849" w:rsidRDefault="008701D9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 xml:space="preserve">&lt;&lt; </w:t>
      </w:r>
      <w:r w:rsidRPr="00CA4187">
        <w:rPr>
          <w:rFonts w:asciiTheme="minorHAnsi" w:hAnsiTheme="minorHAnsi"/>
          <w:noProof/>
          <w:sz w:val="22"/>
          <w:szCs w:val="22"/>
        </w:rPr>
        <w:t>Zoe</w:t>
      </w:r>
      <w:r>
        <w:rPr>
          <w:rFonts w:asciiTheme="minorHAnsi" w:hAnsiTheme="minorHAnsi"/>
          <w:sz w:val="22"/>
          <w:szCs w:val="22"/>
        </w:rPr>
        <w:t>&gt;&gt; &lt;&lt;</w:t>
      </w:r>
      <w:r w:rsidRPr="00CA4187">
        <w:rPr>
          <w:rFonts w:asciiTheme="minorHAnsi" w:hAnsiTheme="minorHAnsi"/>
          <w:noProof/>
          <w:sz w:val="22"/>
          <w:szCs w:val="22"/>
        </w:rPr>
        <w:t>Newman</w:t>
      </w:r>
      <w:r>
        <w:rPr>
          <w:rFonts w:asciiTheme="minorHAnsi" w:hAnsiTheme="minorHAnsi"/>
          <w:sz w:val="22"/>
          <w:szCs w:val="22"/>
        </w:rPr>
        <w:t xml:space="preserve"> &gt;&gt;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&lt;&lt;Date of Speech&gt;&gt;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8701D9" w:rsidRPr="005D5ABD" w:rsidRDefault="008701D9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8701D9" w:rsidRPr="005D5ABD" w:rsidRDefault="008701D9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8701D9" w:rsidRDefault="008701D9" w:rsidP="00FD5F91">
      <w:pPr>
        <w:pStyle w:val="Signature"/>
        <w:rPr>
          <w:rFonts w:asciiTheme="minorHAnsi" w:hAnsiTheme="minorHAnsi"/>
          <w:sz w:val="22"/>
          <w:szCs w:val="22"/>
        </w:rPr>
        <w:sectPr w:rsidR="008701D9" w:rsidSect="008701D9">
          <w:headerReference w:type="default" r:id="rId54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8701D9" w:rsidRPr="005D5ABD" w:rsidRDefault="008701D9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8701D9" w:rsidRPr="00AE4849" w:rsidRDefault="008701D9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 xml:space="preserve">&lt;&lt; </w:t>
      </w:r>
      <w:r w:rsidRPr="00CA4187">
        <w:rPr>
          <w:rFonts w:asciiTheme="minorHAnsi" w:hAnsiTheme="minorHAnsi"/>
          <w:noProof/>
          <w:sz w:val="22"/>
          <w:szCs w:val="22"/>
        </w:rPr>
        <w:t>Germane</w:t>
      </w:r>
      <w:r>
        <w:rPr>
          <w:rFonts w:asciiTheme="minorHAnsi" w:hAnsiTheme="minorHAnsi"/>
          <w:sz w:val="22"/>
          <w:szCs w:val="22"/>
        </w:rPr>
        <w:t>&gt;&gt; &lt;&lt;</w:t>
      </w:r>
      <w:r w:rsidRPr="00CA4187">
        <w:rPr>
          <w:rFonts w:asciiTheme="minorHAnsi" w:hAnsiTheme="minorHAnsi"/>
          <w:noProof/>
          <w:sz w:val="22"/>
          <w:szCs w:val="22"/>
        </w:rPr>
        <w:t>Brown</w:t>
      </w:r>
      <w:r>
        <w:rPr>
          <w:rFonts w:asciiTheme="minorHAnsi" w:hAnsiTheme="minorHAnsi"/>
          <w:sz w:val="22"/>
          <w:szCs w:val="22"/>
        </w:rPr>
        <w:t xml:space="preserve"> &gt;&gt;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&lt;&lt;Date of Speech&gt;&gt;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8701D9" w:rsidRPr="005D5ABD" w:rsidRDefault="008701D9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8701D9" w:rsidRPr="005D5ABD" w:rsidRDefault="008701D9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8701D9" w:rsidRDefault="008701D9" w:rsidP="00FD5F91">
      <w:pPr>
        <w:pStyle w:val="Signature"/>
        <w:rPr>
          <w:rFonts w:asciiTheme="minorHAnsi" w:hAnsiTheme="minorHAnsi"/>
          <w:sz w:val="22"/>
          <w:szCs w:val="22"/>
        </w:rPr>
        <w:sectPr w:rsidR="008701D9" w:rsidSect="008701D9">
          <w:headerReference w:type="default" r:id="rId55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8701D9" w:rsidRPr="005D5ABD" w:rsidRDefault="008701D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8701D9" w:rsidRPr="005D5ABD" w:rsidRDefault="008701D9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8701D9" w:rsidRPr="00AE4849" w:rsidRDefault="008701D9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 xml:space="preserve">&lt;&lt; </w:t>
      </w:r>
      <w:r w:rsidRPr="00CA4187">
        <w:rPr>
          <w:rFonts w:asciiTheme="minorHAnsi" w:hAnsiTheme="minorHAnsi"/>
          <w:noProof/>
          <w:sz w:val="22"/>
          <w:szCs w:val="22"/>
        </w:rPr>
        <w:t>Gage</w:t>
      </w:r>
      <w:r>
        <w:rPr>
          <w:rFonts w:asciiTheme="minorHAnsi" w:hAnsiTheme="minorHAnsi"/>
          <w:sz w:val="22"/>
          <w:szCs w:val="22"/>
        </w:rPr>
        <w:t>&gt;&gt; &lt;&lt;</w:t>
      </w:r>
      <w:r w:rsidRPr="00CA4187">
        <w:rPr>
          <w:rFonts w:asciiTheme="minorHAnsi" w:hAnsiTheme="minorHAnsi"/>
          <w:noProof/>
          <w:sz w:val="22"/>
          <w:szCs w:val="22"/>
        </w:rPr>
        <w:t>Potts</w:t>
      </w:r>
      <w:r>
        <w:rPr>
          <w:rFonts w:asciiTheme="minorHAnsi" w:hAnsiTheme="minorHAnsi"/>
          <w:sz w:val="22"/>
          <w:szCs w:val="22"/>
        </w:rPr>
        <w:t xml:space="preserve"> &gt;&gt;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&lt;&lt;Date of Speech&gt;&gt;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8701D9" w:rsidRPr="005D5ABD" w:rsidRDefault="008701D9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8701D9" w:rsidRPr="005D5ABD" w:rsidRDefault="008701D9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8701D9" w:rsidRPr="005D5ABD" w:rsidRDefault="008701D9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8701D9" w:rsidRDefault="008701D9" w:rsidP="00FD5F91">
      <w:pPr>
        <w:pStyle w:val="Signature"/>
        <w:rPr>
          <w:rFonts w:asciiTheme="minorHAnsi" w:hAnsiTheme="minorHAnsi"/>
          <w:sz w:val="22"/>
          <w:szCs w:val="22"/>
        </w:rPr>
        <w:sectPr w:rsidR="008701D9" w:rsidSect="008701D9">
          <w:headerReference w:type="default" r:id="rId56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8701D9" w:rsidRPr="005D5ABD" w:rsidRDefault="008701D9" w:rsidP="00FD5F91">
      <w:pPr>
        <w:pStyle w:val="Signature"/>
        <w:rPr>
          <w:rFonts w:asciiTheme="minorHAnsi" w:hAnsiTheme="minorHAnsi"/>
          <w:sz w:val="22"/>
          <w:szCs w:val="22"/>
        </w:rPr>
      </w:pPr>
    </w:p>
    <w:sectPr w:rsidR="008701D9" w:rsidRPr="005D5ABD" w:rsidSect="008701D9">
      <w:headerReference w:type="default" r:id="rId57"/>
      <w:type w:val="continuous"/>
      <w:pgSz w:w="12240" w:h="15840" w:code="1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3AC" w:rsidRDefault="005F43AC">
      <w:r>
        <w:separator/>
      </w:r>
    </w:p>
  </w:endnote>
  <w:endnote w:type="continuationSeparator" w:id="0">
    <w:p w:rsidR="005F43AC" w:rsidRDefault="005F4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3AC" w:rsidRDefault="005F43AC">
      <w:r>
        <w:separator/>
      </w:r>
    </w:p>
  </w:footnote>
  <w:footnote w:type="continuationSeparator" w:id="0">
    <w:p w:rsidR="005F43AC" w:rsidRDefault="005F43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1D9" w:rsidRPr="000B7DA8" w:rsidRDefault="008701D9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1D9" w:rsidRPr="000B7DA8" w:rsidRDefault="008701D9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1D9" w:rsidRPr="000B7DA8" w:rsidRDefault="008701D9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1D9" w:rsidRPr="000B7DA8" w:rsidRDefault="008701D9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1D9" w:rsidRPr="000B7DA8" w:rsidRDefault="008701D9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1D9" w:rsidRPr="000B7DA8" w:rsidRDefault="008701D9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1D9" w:rsidRPr="000B7DA8" w:rsidRDefault="008701D9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1D9" w:rsidRPr="000B7DA8" w:rsidRDefault="008701D9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1D9" w:rsidRPr="000B7DA8" w:rsidRDefault="008701D9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1D9" w:rsidRPr="000B7DA8" w:rsidRDefault="008701D9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1D9" w:rsidRPr="000B7DA8" w:rsidRDefault="008701D9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1D9" w:rsidRPr="000B7DA8" w:rsidRDefault="008701D9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1D9" w:rsidRPr="000B7DA8" w:rsidRDefault="008701D9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1D9" w:rsidRPr="000B7DA8" w:rsidRDefault="008701D9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1D9" w:rsidRPr="000B7DA8" w:rsidRDefault="008701D9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1D9" w:rsidRPr="000B7DA8" w:rsidRDefault="008701D9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1D9" w:rsidRPr="000B7DA8" w:rsidRDefault="008701D9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1D9" w:rsidRPr="000B7DA8" w:rsidRDefault="008701D9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1D9" w:rsidRPr="000B7DA8" w:rsidRDefault="008701D9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1D9" w:rsidRPr="000B7DA8" w:rsidRDefault="008701D9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1D9" w:rsidRPr="000B7DA8" w:rsidRDefault="008701D9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1D9" w:rsidRPr="000B7DA8" w:rsidRDefault="008701D9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1D9" w:rsidRPr="000B7DA8" w:rsidRDefault="008701D9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1D9" w:rsidRPr="000B7DA8" w:rsidRDefault="008701D9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1D9" w:rsidRPr="000B7DA8" w:rsidRDefault="008701D9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1D9" w:rsidRPr="000B7DA8" w:rsidRDefault="008701D9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1D9" w:rsidRPr="000B7DA8" w:rsidRDefault="008701D9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1D9" w:rsidRPr="000B7DA8" w:rsidRDefault="008701D9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1D9" w:rsidRPr="000B7DA8" w:rsidRDefault="008701D9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1D9" w:rsidRPr="000B7DA8" w:rsidRDefault="008701D9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1D9" w:rsidRPr="000B7DA8" w:rsidRDefault="008701D9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1D9" w:rsidRPr="000B7DA8" w:rsidRDefault="008701D9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1D9" w:rsidRPr="000B7DA8" w:rsidRDefault="008701D9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1D9" w:rsidRPr="000B7DA8" w:rsidRDefault="008701D9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4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1D9" w:rsidRPr="000B7DA8" w:rsidRDefault="008701D9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4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1D9" w:rsidRPr="000B7DA8" w:rsidRDefault="008701D9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4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1D9" w:rsidRPr="000B7DA8" w:rsidRDefault="008701D9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4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1D9" w:rsidRPr="000B7DA8" w:rsidRDefault="008701D9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4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1D9" w:rsidRPr="000B7DA8" w:rsidRDefault="008701D9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4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1D9" w:rsidRPr="000B7DA8" w:rsidRDefault="008701D9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4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1D9" w:rsidRPr="000B7DA8" w:rsidRDefault="008701D9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4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1D9" w:rsidRPr="000B7DA8" w:rsidRDefault="008701D9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4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1D9" w:rsidRPr="000B7DA8" w:rsidRDefault="008701D9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4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1D9" w:rsidRPr="000B7DA8" w:rsidRDefault="008701D9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1D9" w:rsidRPr="000B7DA8" w:rsidRDefault="008701D9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5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1D9" w:rsidRPr="000B7DA8" w:rsidRDefault="008701D9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5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C6F" w:rsidRPr="000B7DA8" w:rsidRDefault="00636C6F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 w:rsidR="00FE1D67"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2</w:t>
    </w:r>
    <w:r w:rsidRPr="000B7DA8">
      <w:rPr>
        <w:rStyle w:val="PageNumber"/>
      </w:rP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1D9" w:rsidRPr="000B7DA8" w:rsidRDefault="008701D9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1D9" w:rsidRPr="000B7DA8" w:rsidRDefault="008701D9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1D9" w:rsidRPr="000B7DA8" w:rsidRDefault="008701D9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1D9" w:rsidRPr="000B7DA8" w:rsidRDefault="008701D9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FFFFFF7C"/>
    <w:multiLevelType w:val="singleLevel"/>
    <w:tmpl w:val="9036E64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1">
    <w:nsid w:val="FFFFFF7D"/>
    <w:multiLevelType w:val="singleLevel"/>
    <w:tmpl w:val="682858B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1">
    <w:nsid w:val="FFFFFF7E"/>
    <w:multiLevelType w:val="singleLevel"/>
    <w:tmpl w:val="E05256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1">
    <w:nsid w:val="FFFFFF7F"/>
    <w:multiLevelType w:val="singleLevel"/>
    <w:tmpl w:val="0FF44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1">
    <w:nsid w:val="FFFFFF80"/>
    <w:multiLevelType w:val="singleLevel"/>
    <w:tmpl w:val="2E96A95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1">
    <w:nsid w:val="FFFFFF81"/>
    <w:multiLevelType w:val="singleLevel"/>
    <w:tmpl w:val="00E814B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1">
    <w:nsid w:val="FFFFFF82"/>
    <w:multiLevelType w:val="singleLevel"/>
    <w:tmpl w:val="4F5ACA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1">
    <w:nsid w:val="FFFFFF83"/>
    <w:multiLevelType w:val="singleLevel"/>
    <w:tmpl w:val="25102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1">
    <w:nsid w:val="FFFFFF88"/>
    <w:multiLevelType w:val="singleLevel"/>
    <w:tmpl w:val="E0048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1">
    <w:nsid w:val="FFFFFF89"/>
    <w:multiLevelType w:val="singleLevel"/>
    <w:tmpl w:val="1D767A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1DF"/>
    <w:rsid w:val="000B7DA8"/>
    <w:rsid w:val="000F2F1D"/>
    <w:rsid w:val="0013733D"/>
    <w:rsid w:val="00165240"/>
    <w:rsid w:val="001B0EB0"/>
    <w:rsid w:val="001C39C4"/>
    <w:rsid w:val="001C3B37"/>
    <w:rsid w:val="001D185A"/>
    <w:rsid w:val="001F379C"/>
    <w:rsid w:val="00204EBD"/>
    <w:rsid w:val="00211CE3"/>
    <w:rsid w:val="0021430B"/>
    <w:rsid w:val="00255735"/>
    <w:rsid w:val="00267CC0"/>
    <w:rsid w:val="00272AE7"/>
    <w:rsid w:val="002F341B"/>
    <w:rsid w:val="003046AA"/>
    <w:rsid w:val="00333A3F"/>
    <w:rsid w:val="003A65CF"/>
    <w:rsid w:val="004029BF"/>
    <w:rsid w:val="00422D2C"/>
    <w:rsid w:val="00452DEA"/>
    <w:rsid w:val="004B5B67"/>
    <w:rsid w:val="00517A98"/>
    <w:rsid w:val="00530AAD"/>
    <w:rsid w:val="00575B10"/>
    <w:rsid w:val="005B2344"/>
    <w:rsid w:val="005D5ABD"/>
    <w:rsid w:val="005F43AC"/>
    <w:rsid w:val="005F4F00"/>
    <w:rsid w:val="00613FF9"/>
    <w:rsid w:val="0061751D"/>
    <w:rsid w:val="006308D8"/>
    <w:rsid w:val="00636C6F"/>
    <w:rsid w:val="00643A94"/>
    <w:rsid w:val="00650B2F"/>
    <w:rsid w:val="0066376F"/>
    <w:rsid w:val="006F02C2"/>
    <w:rsid w:val="007334AD"/>
    <w:rsid w:val="007347D7"/>
    <w:rsid w:val="00744147"/>
    <w:rsid w:val="00767097"/>
    <w:rsid w:val="007834BF"/>
    <w:rsid w:val="007C2960"/>
    <w:rsid w:val="007D03C5"/>
    <w:rsid w:val="007F303E"/>
    <w:rsid w:val="00852CDA"/>
    <w:rsid w:val="008701D9"/>
    <w:rsid w:val="008753EE"/>
    <w:rsid w:val="00876FF3"/>
    <w:rsid w:val="00885F32"/>
    <w:rsid w:val="008C0A78"/>
    <w:rsid w:val="009321DF"/>
    <w:rsid w:val="00956F81"/>
    <w:rsid w:val="00981E11"/>
    <w:rsid w:val="009A462A"/>
    <w:rsid w:val="009D33F8"/>
    <w:rsid w:val="009E1724"/>
    <w:rsid w:val="009F2F6E"/>
    <w:rsid w:val="009F34DD"/>
    <w:rsid w:val="00A46190"/>
    <w:rsid w:val="00AE27A5"/>
    <w:rsid w:val="00AE4849"/>
    <w:rsid w:val="00B26817"/>
    <w:rsid w:val="00B76823"/>
    <w:rsid w:val="00BD0BBB"/>
    <w:rsid w:val="00BE5394"/>
    <w:rsid w:val="00C833FF"/>
    <w:rsid w:val="00CC2ADC"/>
    <w:rsid w:val="00CE2C65"/>
    <w:rsid w:val="00CF13D7"/>
    <w:rsid w:val="00D12684"/>
    <w:rsid w:val="00D27A70"/>
    <w:rsid w:val="00DF130C"/>
    <w:rsid w:val="00E514C5"/>
    <w:rsid w:val="00EA5EAF"/>
    <w:rsid w:val="00F07C74"/>
    <w:rsid w:val="00F301DF"/>
    <w:rsid w:val="00FD0588"/>
    <w:rsid w:val="00FD5F91"/>
    <w:rsid w:val="00FE1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1D88C528"/>
  <w15:docId w15:val="{4173FEC7-EED6-403F-AD3E-0203FA838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2684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D126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nderAddress">
    <w:name w:val="Sender Address"/>
    <w:basedOn w:val="Normal"/>
    <w:rsid w:val="00981E11"/>
  </w:style>
  <w:style w:type="paragraph" w:styleId="Date">
    <w:name w:val="Date"/>
    <w:basedOn w:val="Normal"/>
    <w:next w:val="Normal"/>
    <w:rsid w:val="00981E11"/>
    <w:pPr>
      <w:spacing w:after="480"/>
    </w:pPr>
  </w:style>
  <w:style w:type="paragraph" w:customStyle="1" w:styleId="RecipientAddress">
    <w:name w:val="Recipient Address"/>
    <w:basedOn w:val="Normal"/>
    <w:rsid w:val="00852CDA"/>
  </w:style>
  <w:style w:type="paragraph" w:styleId="Salutation">
    <w:name w:val="Salutation"/>
    <w:basedOn w:val="Normal"/>
    <w:next w:val="Normal"/>
    <w:rsid w:val="00852CDA"/>
    <w:pPr>
      <w:spacing w:before="480" w:after="240"/>
    </w:pPr>
  </w:style>
  <w:style w:type="paragraph" w:styleId="Closing">
    <w:name w:val="Closing"/>
    <w:basedOn w:val="Normal"/>
    <w:rsid w:val="00981E11"/>
    <w:pPr>
      <w:spacing w:after="960"/>
    </w:pPr>
  </w:style>
  <w:style w:type="paragraph" w:styleId="Signature">
    <w:name w:val="Signature"/>
    <w:basedOn w:val="Normal"/>
    <w:rsid w:val="00981E11"/>
  </w:style>
  <w:style w:type="paragraph" w:customStyle="1" w:styleId="ccEnclosure">
    <w:name w:val="cc:/Enclosure"/>
    <w:basedOn w:val="Normal"/>
    <w:rsid w:val="00CF13D7"/>
    <w:pPr>
      <w:tabs>
        <w:tab w:val="left" w:pos="1440"/>
      </w:tabs>
      <w:spacing w:before="240" w:after="240"/>
      <w:ind w:left="1440" w:hanging="1440"/>
    </w:pPr>
  </w:style>
  <w:style w:type="paragraph" w:styleId="BodyText">
    <w:name w:val="Body Text"/>
    <w:basedOn w:val="Normal"/>
    <w:rsid w:val="00D12684"/>
    <w:pPr>
      <w:spacing w:after="240"/>
    </w:pPr>
  </w:style>
  <w:style w:type="paragraph" w:styleId="BalloonText">
    <w:name w:val="Balloon Text"/>
    <w:basedOn w:val="Normal"/>
    <w:semiHidden/>
    <w:rsid w:val="007834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0B7DA8"/>
    <w:pPr>
      <w:tabs>
        <w:tab w:val="center" w:pos="4320"/>
        <w:tab w:val="right" w:pos="8640"/>
      </w:tabs>
      <w:spacing w:after="480"/>
    </w:pPr>
  </w:style>
  <w:style w:type="paragraph" w:styleId="Footer">
    <w:name w:val="footer"/>
    <w:basedOn w:val="Normal"/>
    <w:rsid w:val="00CF13D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B7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7.xml"/><Relationship Id="rId18" Type="http://schemas.openxmlformats.org/officeDocument/2006/relationships/header" Target="header12.xml"/><Relationship Id="rId26" Type="http://schemas.openxmlformats.org/officeDocument/2006/relationships/header" Target="header20.xml"/><Relationship Id="rId39" Type="http://schemas.openxmlformats.org/officeDocument/2006/relationships/header" Target="header33.xml"/><Relationship Id="rId21" Type="http://schemas.openxmlformats.org/officeDocument/2006/relationships/header" Target="header15.xml"/><Relationship Id="rId34" Type="http://schemas.openxmlformats.org/officeDocument/2006/relationships/header" Target="header28.xml"/><Relationship Id="rId42" Type="http://schemas.openxmlformats.org/officeDocument/2006/relationships/header" Target="header36.xml"/><Relationship Id="rId47" Type="http://schemas.openxmlformats.org/officeDocument/2006/relationships/header" Target="header41.xml"/><Relationship Id="rId50" Type="http://schemas.openxmlformats.org/officeDocument/2006/relationships/header" Target="header44.xml"/><Relationship Id="rId55" Type="http://schemas.openxmlformats.org/officeDocument/2006/relationships/header" Target="header49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eader" Target="header10.xml"/><Relationship Id="rId29" Type="http://schemas.openxmlformats.org/officeDocument/2006/relationships/header" Target="header23.xml"/><Relationship Id="rId11" Type="http://schemas.openxmlformats.org/officeDocument/2006/relationships/header" Target="header5.xml"/><Relationship Id="rId24" Type="http://schemas.openxmlformats.org/officeDocument/2006/relationships/header" Target="header18.xml"/><Relationship Id="rId32" Type="http://schemas.openxmlformats.org/officeDocument/2006/relationships/header" Target="header26.xml"/><Relationship Id="rId37" Type="http://schemas.openxmlformats.org/officeDocument/2006/relationships/header" Target="header31.xml"/><Relationship Id="rId40" Type="http://schemas.openxmlformats.org/officeDocument/2006/relationships/header" Target="header34.xml"/><Relationship Id="rId45" Type="http://schemas.openxmlformats.org/officeDocument/2006/relationships/header" Target="header39.xml"/><Relationship Id="rId53" Type="http://schemas.openxmlformats.org/officeDocument/2006/relationships/header" Target="header47.xml"/><Relationship Id="rId58" Type="http://schemas.openxmlformats.org/officeDocument/2006/relationships/fontTable" Target="fontTable.xml"/><Relationship Id="rId5" Type="http://schemas.openxmlformats.org/officeDocument/2006/relationships/footnotes" Target="footnotes.xml"/><Relationship Id="rId19" Type="http://schemas.openxmlformats.org/officeDocument/2006/relationships/header" Target="header13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8.xml"/><Relationship Id="rId22" Type="http://schemas.openxmlformats.org/officeDocument/2006/relationships/header" Target="header16.xml"/><Relationship Id="rId27" Type="http://schemas.openxmlformats.org/officeDocument/2006/relationships/header" Target="header21.xml"/><Relationship Id="rId30" Type="http://schemas.openxmlformats.org/officeDocument/2006/relationships/header" Target="header24.xml"/><Relationship Id="rId35" Type="http://schemas.openxmlformats.org/officeDocument/2006/relationships/header" Target="header29.xml"/><Relationship Id="rId43" Type="http://schemas.openxmlformats.org/officeDocument/2006/relationships/header" Target="header37.xml"/><Relationship Id="rId48" Type="http://schemas.openxmlformats.org/officeDocument/2006/relationships/header" Target="header42.xml"/><Relationship Id="rId56" Type="http://schemas.openxmlformats.org/officeDocument/2006/relationships/header" Target="header50.xml"/><Relationship Id="rId8" Type="http://schemas.openxmlformats.org/officeDocument/2006/relationships/header" Target="header2.xml"/><Relationship Id="rId51" Type="http://schemas.openxmlformats.org/officeDocument/2006/relationships/header" Target="header45.xml"/><Relationship Id="rId3" Type="http://schemas.openxmlformats.org/officeDocument/2006/relationships/settings" Target="settings.xml"/><Relationship Id="rId12" Type="http://schemas.openxmlformats.org/officeDocument/2006/relationships/header" Target="header6.xml"/><Relationship Id="rId17" Type="http://schemas.openxmlformats.org/officeDocument/2006/relationships/header" Target="header11.xml"/><Relationship Id="rId25" Type="http://schemas.openxmlformats.org/officeDocument/2006/relationships/header" Target="header19.xml"/><Relationship Id="rId33" Type="http://schemas.openxmlformats.org/officeDocument/2006/relationships/header" Target="header27.xml"/><Relationship Id="rId38" Type="http://schemas.openxmlformats.org/officeDocument/2006/relationships/header" Target="header32.xml"/><Relationship Id="rId46" Type="http://schemas.openxmlformats.org/officeDocument/2006/relationships/header" Target="header40.xml"/><Relationship Id="rId59" Type="http://schemas.openxmlformats.org/officeDocument/2006/relationships/theme" Target="theme/theme1.xml"/><Relationship Id="rId20" Type="http://schemas.openxmlformats.org/officeDocument/2006/relationships/header" Target="header14.xml"/><Relationship Id="rId41" Type="http://schemas.openxmlformats.org/officeDocument/2006/relationships/header" Target="header35.xml"/><Relationship Id="rId54" Type="http://schemas.openxmlformats.org/officeDocument/2006/relationships/header" Target="header4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eader" Target="header9.xml"/><Relationship Id="rId23" Type="http://schemas.openxmlformats.org/officeDocument/2006/relationships/header" Target="header17.xml"/><Relationship Id="rId28" Type="http://schemas.openxmlformats.org/officeDocument/2006/relationships/header" Target="header22.xml"/><Relationship Id="rId36" Type="http://schemas.openxmlformats.org/officeDocument/2006/relationships/header" Target="header30.xml"/><Relationship Id="rId49" Type="http://schemas.openxmlformats.org/officeDocument/2006/relationships/header" Target="header43.xml"/><Relationship Id="rId57" Type="http://schemas.openxmlformats.org/officeDocument/2006/relationships/header" Target="header51.xml"/><Relationship Id="rId10" Type="http://schemas.openxmlformats.org/officeDocument/2006/relationships/header" Target="header4.xml"/><Relationship Id="rId31" Type="http://schemas.openxmlformats.org/officeDocument/2006/relationships/header" Target="header25.xml"/><Relationship Id="rId44" Type="http://schemas.openxmlformats.org/officeDocument/2006/relationships/header" Target="header38.xml"/><Relationship Id="rId52" Type="http://schemas.openxmlformats.org/officeDocument/2006/relationships/header" Target="header46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anne\AppData\Roaming\Microsoft\Templates\Thank%20you%20letter%20to%20speak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Thank you letter to speaker</Template>
  <TotalTime>0</TotalTime>
  <Pages>50</Pages>
  <Words>5454</Words>
  <Characters>26019</Characters>
  <Application>Microsoft Office Word</Application>
  <DocSecurity>0</DocSecurity>
  <Lines>578</Lines>
  <Paragraphs>379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Marianne</dc:creator>
  <cp:lastModifiedBy>Fieroza Francis</cp:lastModifiedBy>
  <cp:revision>1</cp:revision>
  <cp:lastPrinted>2002-01-24T15:21:00Z</cp:lastPrinted>
  <dcterms:created xsi:type="dcterms:W3CDTF">2019-07-23T18:47:00Z</dcterms:created>
  <dcterms:modified xsi:type="dcterms:W3CDTF">2019-07-23T18:47:00Z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TC060910251033</vt:lpwstr>
  </property>
</Properties>
</file>